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816ED3" w14:textId="1F6345F1" w:rsidR="007166CE" w:rsidRDefault="00153D67" w:rsidP="00E05EE8">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E7F0039" wp14:editId="47908CA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6854FB3" w14:textId="77777777" w:rsidR="007166CE" w:rsidRDefault="007166CE" w:rsidP="00E05EE8">
      <w:pPr>
        <w:pStyle w:val="berschrift1"/>
      </w:pPr>
      <w:r>
        <w:br w:type="page"/>
      </w:r>
      <w:r>
        <w:lastRenderedPageBreak/>
        <w:t>Vorwort</w:t>
      </w:r>
    </w:p>
    <w:p w14:paraId="134F3E9A" w14:textId="77777777" w:rsidR="007166CE" w:rsidRDefault="007E1779" w:rsidP="00E05EE8">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22152BD" w14:textId="77777777" w:rsidR="007E1779" w:rsidRDefault="008D7463" w:rsidP="00E05EE8">
      <w:r>
        <w:t xml:space="preserve">Dieses Jahr hat uns allen eine Menge abverlangt – doch Gott hat uns hindurchgetragen. </w:t>
      </w:r>
    </w:p>
    <w:p w14:paraId="337010BA" w14:textId="77777777" w:rsidR="008D7463" w:rsidRDefault="008D7463" w:rsidP="00E05EE8">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D3E70E8" w14:textId="77777777" w:rsidR="007E1779" w:rsidRDefault="007E1779" w:rsidP="00E05EE8">
      <w:r>
        <w:t>Vielleicht hat aber auch der eine oder die andere Lust, mitzumachen und neue Bücher zu erstellen – sprecht mich einfach an.</w:t>
      </w:r>
    </w:p>
    <w:p w14:paraId="0F7E5D1C" w14:textId="77777777" w:rsidR="007166CE" w:rsidRDefault="007166CE" w:rsidP="00E05EE8">
      <w:r>
        <w:t>Euch allen wünsche ich Gottes reichen Segen und dass Ihr für Euch interessante Texte hier findet. Für Anregungen bin ich immer dankbar.</w:t>
      </w:r>
    </w:p>
    <w:p w14:paraId="7DC6B324" w14:textId="77777777" w:rsidR="007166CE" w:rsidRDefault="007166CE" w:rsidP="00E05EE8">
      <w:r>
        <w:t>Gruß &amp; Segen,</w:t>
      </w:r>
    </w:p>
    <w:p w14:paraId="4AD36037" w14:textId="77777777" w:rsidR="007166CE" w:rsidRDefault="007166CE" w:rsidP="00E05EE8">
      <w:r>
        <w:t>Andreas</w:t>
      </w:r>
    </w:p>
    <w:p w14:paraId="2A1F0CCD" w14:textId="77777777" w:rsidR="0022039F" w:rsidRDefault="007166CE" w:rsidP="00E05EE8">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48EC349" w14:textId="77777777" w:rsidR="006B7FA4" w:rsidRDefault="006B7FA4" w:rsidP="006B7FA4">
      <w:pPr>
        <w:pStyle w:val="berschrift2"/>
      </w:pPr>
      <w:r>
        <w:rPr>
          <w:rStyle w:val="screen-reader-text"/>
        </w:rPr>
        <w:t>De Lauesangk</w:t>
      </w:r>
      <w:r>
        <w:t xml:space="preserve"> </w:t>
      </w:r>
    </w:p>
    <w:p w14:paraId="33E6A1F6" w14:textId="77777777" w:rsidR="006B7FA4" w:rsidRDefault="006B7FA4" w:rsidP="006B7FA4">
      <w:pPr>
        <w:pStyle w:val="StandardWeb"/>
      </w:pPr>
      <w:r>
        <w:rPr>
          <w:rStyle w:val="Fett"/>
        </w:rPr>
        <w:t>Rex Christe factor omnium.</w:t>
      </w:r>
    </w:p>
    <w:p w14:paraId="31E0170F" w14:textId="77777777" w:rsidR="006B7FA4" w:rsidRDefault="006B7FA4" w:rsidP="006B7FA4">
      <w:pPr>
        <w:pStyle w:val="StandardWeb"/>
      </w:pPr>
      <w:r>
        <w:t>1. O Christe, schepper, köningk, herr,</w:t>
      </w:r>
      <w:r>
        <w:br/>
        <w:t>der glouigen eyn vorlößer,</w:t>
      </w:r>
      <w:r>
        <w:br/>
        <w:t>Lath dy dat beth tho herten gan</w:t>
      </w:r>
      <w:r>
        <w:br/>
        <w:t>der armen, de dick ropen ann.</w:t>
      </w:r>
    </w:p>
    <w:p w14:paraId="7CE1793B" w14:textId="77777777" w:rsidR="006B7FA4" w:rsidRDefault="006B7FA4" w:rsidP="006B7FA4">
      <w:pPr>
        <w:pStyle w:val="StandardWeb"/>
      </w:pPr>
      <w:r>
        <w:t>2. Dorch güdicheit vnd gnade groth,</w:t>
      </w:r>
      <w:r>
        <w:br/>
        <w:t>dorch Crütz, lyden vnd wunden roth,</w:t>
      </w:r>
      <w:r>
        <w:br/>
        <w:t>Dorch götlick krafft vnd starcke handt</w:t>
      </w:r>
      <w:r>
        <w:br/>
        <w:t>heffst vpgelöst des Adams bandt.</w:t>
      </w:r>
    </w:p>
    <w:p w14:paraId="70F4C404" w14:textId="77777777" w:rsidR="006B7FA4" w:rsidRDefault="006B7FA4" w:rsidP="006B7FA4">
      <w:pPr>
        <w:pStyle w:val="StandardWeb"/>
      </w:pPr>
      <w:r>
        <w:t>3. De du Sonn, Maen vnd Stern bereyt,</w:t>
      </w:r>
      <w:r>
        <w:br/>
        <w:t>hest angedaen eyn vleyschlick kleydt,</w:t>
      </w:r>
      <w:r>
        <w:br/>
        <w:t>Darynn geleden hohn vnd spot,</w:t>
      </w:r>
      <w:r>
        <w:br/>
        <w:t>schendtliken doth, o ewich Godt!</w:t>
      </w:r>
    </w:p>
    <w:p w14:paraId="7910C9C2" w14:textId="77777777" w:rsidR="006B7FA4" w:rsidRDefault="006B7FA4" w:rsidP="006B7FA4">
      <w:pPr>
        <w:pStyle w:val="StandardWeb"/>
      </w:pPr>
      <w:r>
        <w:t>4. Dorch dyn strick ys vp gelößt</w:t>
      </w:r>
      <w:r>
        <w:br/>
        <w:t>de gefangen werldt vnd wardt getröst,</w:t>
      </w:r>
      <w:r>
        <w:br/>
        <w:t>Dorch dyne schand gewaschen aff</w:t>
      </w:r>
      <w:r>
        <w:br/>
        <w:t>der armen mynschen süud vnd straff.</w:t>
      </w:r>
    </w:p>
    <w:p w14:paraId="1418FE82" w14:textId="77777777" w:rsidR="006B7FA4" w:rsidRDefault="006B7FA4" w:rsidP="006B7FA4">
      <w:pPr>
        <w:pStyle w:val="StandardWeb"/>
      </w:pPr>
      <w:r>
        <w:t>5. Dat Crütze dynen licham drecht,</w:t>
      </w:r>
      <w:r>
        <w:br/>
        <w:t>dyn götlick macht de erd bewecht,</w:t>
      </w:r>
      <w:r>
        <w:br/>
        <w:t>Giffst vp dyn geyst mit grotem schall,</w:t>
      </w:r>
      <w:r>
        <w:br/>
        <w:t>de werldt werdt düstere ouer all.</w:t>
      </w:r>
    </w:p>
    <w:p w14:paraId="1DE86B6A" w14:textId="77777777" w:rsidR="006B7FA4" w:rsidRDefault="006B7FA4" w:rsidP="006B7FA4">
      <w:pPr>
        <w:pStyle w:val="StandardWeb"/>
      </w:pPr>
      <w:r>
        <w:t>6. Thohant kumst wedder vth der hell,</w:t>
      </w:r>
      <w:r>
        <w:br/>
        <w:t>ferßt vp tho dynem vader snell:</w:t>
      </w:r>
      <w:r>
        <w:br/>
        <w:t>Sende vnß dyn geyst van ewicheit,</w:t>
      </w:r>
      <w:r>
        <w:br/>
        <w:t>de vnß tröst ynn der sterfflicheit.</w:t>
      </w:r>
    </w:p>
    <w:p w14:paraId="1237F59A" w14:textId="77777777" w:rsidR="006B7FA4" w:rsidRDefault="006B7FA4" w:rsidP="006B7FA4">
      <w:pPr>
        <w:pStyle w:val="berschrift2"/>
      </w:pPr>
      <w:r>
        <w:rPr>
          <w:rStyle w:val="screen-reader-text"/>
        </w:rPr>
        <w:t>De Lauesangk</w:t>
      </w:r>
      <w:r>
        <w:t xml:space="preserve"> </w:t>
      </w:r>
    </w:p>
    <w:p w14:paraId="07D5CC3F" w14:textId="77777777" w:rsidR="006B7FA4" w:rsidRDefault="006B7FA4" w:rsidP="006B7FA4">
      <w:pPr>
        <w:pStyle w:val="StandardWeb"/>
      </w:pPr>
      <w:r>
        <w:rPr>
          <w:rStyle w:val="Fett"/>
        </w:rPr>
        <w:t>Jhesu nostra redemptio.</w:t>
      </w:r>
    </w:p>
    <w:p w14:paraId="30094250" w14:textId="77777777" w:rsidR="006B7FA4" w:rsidRDefault="006B7FA4" w:rsidP="006B7FA4">
      <w:pPr>
        <w:pStyle w:val="StandardWeb"/>
      </w:pPr>
      <w:r>
        <w:t>1. Vorlößer, here Jesu Christ,</w:t>
      </w:r>
      <w:r>
        <w:br/>
        <w:t>du vnße begher vnd leue bist,</w:t>
      </w:r>
      <w:r>
        <w:br/>
        <w:t>Heffst alle dingk gemackt mit vlyth,</w:t>
      </w:r>
      <w:r>
        <w:br/>
        <w:t>mynsch worden ynn der lesten tydt.</w:t>
      </w:r>
    </w:p>
    <w:p w14:paraId="6E41BE18" w14:textId="77777777" w:rsidR="006B7FA4" w:rsidRDefault="006B7FA4" w:rsidP="006B7FA4">
      <w:pPr>
        <w:pStyle w:val="StandardWeb"/>
      </w:pPr>
      <w:r>
        <w:t>2. Dy thoch de grote güde dynn,</w:t>
      </w:r>
      <w:r>
        <w:br/>
        <w:t>dat du wech nemst de sünde mynn,</w:t>
      </w:r>
      <w:r>
        <w:br/>
        <w:t>Geleden hest den bittern doth,</w:t>
      </w:r>
      <w:r>
        <w:br/>
        <w:t>dat du vns hülpest vth aller noth.</w:t>
      </w:r>
    </w:p>
    <w:p w14:paraId="6B26800C" w14:textId="77777777" w:rsidR="006B7FA4" w:rsidRDefault="006B7FA4" w:rsidP="006B7FA4">
      <w:pPr>
        <w:pStyle w:val="StandardWeb"/>
      </w:pPr>
      <w:r>
        <w:t>3. De helle döhr hestn vp gedann</w:t>
      </w:r>
      <w:r>
        <w:br/>
        <w:t>vnd dyn gefangen vth gelann,</w:t>
      </w:r>
      <w:r>
        <w:br/>
        <w:t>Du herschest, herr, gewaldichlick</w:t>
      </w:r>
      <w:r>
        <w:br/>
        <w:t>inn dynes ewigen vaders ryck.</w:t>
      </w:r>
    </w:p>
    <w:p w14:paraId="3F0B4AC4" w14:textId="77777777" w:rsidR="006B7FA4" w:rsidRDefault="006B7FA4" w:rsidP="006B7FA4">
      <w:pPr>
        <w:pStyle w:val="StandardWeb"/>
      </w:pPr>
      <w:r>
        <w:t>4. Wy bidden dy, o here millt,</w:t>
      </w:r>
      <w:r>
        <w:br/>
        <w:t>dat du vnß öuell stillen willt,</w:t>
      </w:r>
      <w:r>
        <w:br/>
        <w:t>Szo werden wy van sünden licht,</w:t>
      </w:r>
      <w:r>
        <w:br/>
        <w:t>wann du vnß wysest dyn angesicht.</w:t>
      </w:r>
    </w:p>
    <w:p w14:paraId="2F40052A" w14:textId="77777777" w:rsidR="006B7FA4" w:rsidRDefault="006B7FA4" w:rsidP="006B7FA4">
      <w:pPr>
        <w:pStyle w:val="StandardWeb"/>
      </w:pPr>
      <w:r>
        <w:t>5. Du wollest vnße fröude synn,</w:t>
      </w:r>
      <w:r>
        <w:br/>
        <w:t>giffst vnß tho lohn dat ryke dynn:</w:t>
      </w:r>
      <w:r>
        <w:br/>
        <w:t>Inn dy sy vnse herlicheit</w:t>
      </w:r>
      <w:r>
        <w:br/>
        <w:t>van düsser tydt ynn ewicheit.</w:t>
      </w:r>
    </w:p>
    <w:p w14:paraId="37A0FD4C" w14:textId="77777777" w:rsidR="006B7FA4" w:rsidRDefault="006B7FA4" w:rsidP="006B7FA4">
      <w:pPr>
        <w:pStyle w:val="berschrift2"/>
      </w:pPr>
      <w:r w:rsidRPr="006B7FA4">
        <w:t>Gott lob, dass wir die Gottes Kraft</w:t>
      </w:r>
      <w:r>
        <w:t xml:space="preserve"> </w:t>
      </w:r>
    </w:p>
    <w:p w14:paraId="362212F8" w14:textId="77777777" w:rsidR="006B7FA4" w:rsidRDefault="006B7FA4" w:rsidP="006B7FA4">
      <w:pPr>
        <w:pStyle w:val="StandardWeb"/>
      </w:pPr>
      <w:r>
        <w:t>1.) Gott lob, dass wir die Gottes Kraft</w:t>
      </w:r>
      <w:r>
        <w:br/>
        <w:t>In aller Welt jetzt sehen.</w:t>
      </w:r>
      <w:r>
        <w:br/>
        <w:t>Sein Wille das Evangeli schafft</w:t>
      </w:r>
      <w:r>
        <w:br/>
        <w:t>Und müssen’s lan geschehen.</w:t>
      </w:r>
      <w:r>
        <w:br/>
        <w:t>Ob man jetzt tob und mach’s auch grob,</w:t>
      </w:r>
      <w:r>
        <w:br/>
        <w:t>Schafft’s dennoch seinen Willen.</w:t>
      </w:r>
      <w:r>
        <w:br/>
        <w:t>Man lauf, man renn‘, man köpf‘, men brenn‘</w:t>
      </w:r>
      <w:r>
        <w:br/>
        <w:t>Wird’s g’wisslich niemand stillen,</w:t>
      </w:r>
      <w:r>
        <w:br/>
        <w:t>Es muss sein Lauf erfüllen.</w:t>
      </w:r>
    </w:p>
    <w:p w14:paraId="543E7D13" w14:textId="77777777" w:rsidR="006B7FA4" w:rsidRDefault="006B7FA4" w:rsidP="006B7FA4">
      <w:pPr>
        <w:pStyle w:val="StandardWeb"/>
      </w:pPr>
      <w:r>
        <w:t>2.) All, die sich aber geben drein,</w:t>
      </w:r>
      <w:r>
        <w:br/>
        <w:t>Und lassen’s fröhlich walten,</w:t>
      </w:r>
      <w:r>
        <w:br/>
        <w:t>Sollen von Sünden werden rein</w:t>
      </w:r>
      <w:r>
        <w:br/>
        <w:t>Und durch dasselb‘ erhalten.</w:t>
      </w:r>
      <w:r>
        <w:br/>
        <w:t>Die ihre Herz‘ nicht dort hinwärts</w:t>
      </w:r>
      <w:r>
        <w:br/>
        <w:t>Nach loser Lehre biegen,</w:t>
      </w:r>
      <w:r>
        <w:br/>
        <w:t>Nicht sein bereit zu falschem Eid,</w:t>
      </w:r>
      <w:r>
        <w:br/>
        <w:t>Die werden dadurch siegen,</w:t>
      </w:r>
      <w:r>
        <w:br/>
        <w:t>Sünd‘, Tod und Höll‘ betrügen.</w:t>
      </w:r>
    </w:p>
    <w:p w14:paraId="7C511897" w14:textId="77777777" w:rsidR="006B7FA4" w:rsidRDefault="006B7FA4" w:rsidP="006B7FA4">
      <w:pPr>
        <w:pStyle w:val="StandardWeb"/>
      </w:pPr>
      <w:r>
        <w:t>3.) Sie soll’n den Segen von dem Herrn</w:t>
      </w:r>
      <w:r>
        <w:br/>
        <w:t>Und G’rechtigkeit empfangen.</w:t>
      </w:r>
      <w:r>
        <w:br/>
        <w:t>Gott wird sein Heil an den‘ vermehrn,</w:t>
      </w:r>
      <w:r>
        <w:br/>
        <w:t>Die danach tun verlangen.</w:t>
      </w:r>
      <w:r>
        <w:br/>
        <w:t>Des Herrn Geschlecht bleib allzeit recht,</w:t>
      </w:r>
      <w:r>
        <w:br/>
        <w:t>Die seinem Wort nachjagen,</w:t>
      </w:r>
      <w:r>
        <w:br/>
        <w:t>Tut ihn‘ zu Stund‘ sein‘ Willen kund,</w:t>
      </w:r>
      <w:r>
        <w:br/>
        <w:t>Wenn’s ihm fleißig nachfragen.</w:t>
      </w:r>
      <w:r>
        <w:br/>
        <w:t>Niemand wird sie verklagen.</w:t>
      </w:r>
    </w:p>
    <w:p w14:paraId="4E295F20" w14:textId="77777777" w:rsidR="006B7FA4" w:rsidRDefault="006B7FA4" w:rsidP="006B7FA4">
      <w:pPr>
        <w:pStyle w:val="StandardWeb"/>
      </w:pPr>
      <w:r>
        <w:t>4.) Darum, ihr Herrn, wollt‘ wacker sein,</w:t>
      </w:r>
      <w:r>
        <w:br/>
        <w:t>Eu’r Tor macht hoch und weite.</w:t>
      </w:r>
      <w:r>
        <w:br/>
        <w:t>Es zieht der Ehrenkönig ein,</w:t>
      </w:r>
      <w:r>
        <w:br/>
        <w:t>Der mächtig ist im Streite.</w:t>
      </w:r>
      <w:r>
        <w:br/>
        <w:t>Ob jemand zagt, weiter nachfragt,</w:t>
      </w:r>
      <w:r>
        <w:br/>
        <w:t>Wollt ihn halten verdächtig,</w:t>
      </w:r>
      <w:r>
        <w:br/>
        <w:t>Dem sag’n wir, dass sich drauf verlass,</w:t>
      </w:r>
      <w:r>
        <w:br/>
        <w:t>Er ist der König mächtig,</w:t>
      </w:r>
      <w:r>
        <w:br/>
        <w:t>Im Streit stark, g’waltig, prächtig.</w:t>
      </w:r>
    </w:p>
    <w:p w14:paraId="24333BA6" w14:textId="77777777" w:rsidR="006B7FA4" w:rsidRDefault="006B7FA4" w:rsidP="006B7FA4">
      <w:pPr>
        <w:pStyle w:val="StandardWeb"/>
      </w:pPr>
      <w:r>
        <w:t>5.) Drum tut frisch fröhlich auf eu’r Tor,</w:t>
      </w:r>
      <w:r>
        <w:br/>
        <w:t>Es soll euch sein eu’r Schaden.</w:t>
      </w:r>
      <w:r>
        <w:br/>
        <w:t>Der Ehrenkönig ist davor,</w:t>
      </w:r>
      <w:r>
        <w:br/>
        <w:t>Er kommt mit großen Gnaden.</w:t>
      </w:r>
      <w:r>
        <w:br/>
        <w:t>Fragt weiter nicht und seid bericht,</w:t>
      </w:r>
      <w:r>
        <w:br/>
        <w:t xml:space="preserve">Er </w:t>
      </w:r>
      <w:r>
        <w:rPr>
          <w:rStyle w:val="Fett"/>
        </w:rPr>
        <w:t>ist</w:t>
      </w:r>
      <w:r>
        <w:t xml:space="preserve"> der Ehrenkönig.</w:t>
      </w:r>
      <w:r>
        <w:br/>
        <w:t>Der rechte Gott, Herr Zebaoth,</w:t>
      </w:r>
      <w:r>
        <w:br/>
        <w:t>Seid ihm nicht widerspännig</w:t>
      </w:r>
      <w:r>
        <w:br/>
        <w:t>Und seid ihm untertänig.</w:t>
      </w:r>
    </w:p>
    <w:p w14:paraId="5C840DCB" w14:textId="77777777" w:rsidR="006B7FA4" w:rsidRDefault="006B7FA4" w:rsidP="006B7FA4">
      <w:pPr>
        <w:pStyle w:val="StandardWeb"/>
      </w:pPr>
      <w:r>
        <w:t>6.) Dess dank’n wir Gott für solche Gnad</w:t>
      </w:r>
      <w:r>
        <w:br/>
        <w:t>Und woll’n an ihm nicht zagen,</w:t>
      </w:r>
      <w:r>
        <w:br/>
        <w:t>Der uns so hoch begnadet hat</w:t>
      </w:r>
      <w:r>
        <w:br/>
        <w:t>Jetzt in den letzten Tagen,</w:t>
      </w:r>
      <w:r>
        <w:br/>
        <w:t>Durch Jesum Christ, der für uns ist</w:t>
      </w:r>
      <w:r>
        <w:br/>
        <w:t>Zum Opfer übergeben,</w:t>
      </w:r>
      <w:r>
        <w:br/>
        <w:t>Vergoss sein Blut, uns all’n zu gut,</w:t>
      </w:r>
      <w:r>
        <w:br/>
        <w:t>Auf dass wir in ihm leben,</w:t>
      </w:r>
      <w:r>
        <w:br/>
        <w:t>Ewig in Freuden schweben.</w:t>
      </w:r>
    </w:p>
    <w:p w14:paraId="51121151" w14:textId="77777777" w:rsidR="006B7FA4" w:rsidRDefault="006B7FA4" w:rsidP="006B7FA4">
      <w:r>
        <w:rPr>
          <w:rStyle w:val="screen-reader-text"/>
        </w:rPr>
        <w:t>Waldis, Burcard – Psalm CL.</w:t>
      </w:r>
      <w:r>
        <w:t xml:space="preserve"> </w:t>
      </w:r>
    </w:p>
    <w:p w14:paraId="14D0DC59" w14:textId="77777777" w:rsidR="006B7FA4" w:rsidRDefault="006B7FA4" w:rsidP="006B7FA4">
      <w:pPr>
        <w:pStyle w:val="berschrift2"/>
      </w:pPr>
      <w:r>
        <w:rPr>
          <w:rStyle w:val="screen-reader-text"/>
        </w:rPr>
        <w:t>Hertzog Heinrichs von Braunschweigs klage Liedt</w:t>
      </w:r>
      <w:r>
        <w:t xml:space="preserve"> </w:t>
      </w:r>
    </w:p>
    <w:p w14:paraId="2BA1FBCE" w14:textId="77777777" w:rsidR="006B7FA4" w:rsidRDefault="006B7FA4" w:rsidP="006B7FA4">
      <w:pPr>
        <w:pStyle w:val="StandardWeb"/>
      </w:pPr>
      <w:r>
        <w:t>1. Ich stundt an einem Morgen</w:t>
      </w:r>
      <w:r>
        <w:br/>
        <w:t>heimlich an einem ort,</w:t>
      </w:r>
      <w:r>
        <w:br/>
        <w:t>Da hett ich mich verborgen,</w:t>
      </w:r>
      <w:r>
        <w:br/>
        <w:t>ich hort Klegliche wort</w:t>
      </w:r>
      <w:r>
        <w:br/>
        <w:t>Von einem Wolff, der klagt sich sehr,</w:t>
      </w:r>
      <w:r>
        <w:br/>
        <w:t>wie jm sein Nest verstöret,</w:t>
      </w:r>
      <w:r>
        <w:br/>
        <w:t>sein Balck zurrissen wer:</w:t>
      </w:r>
    </w:p>
    <w:p w14:paraId="0045CD87" w14:textId="77777777" w:rsidR="006B7FA4" w:rsidRDefault="006B7FA4" w:rsidP="006B7FA4">
      <w:pPr>
        <w:pStyle w:val="StandardWeb"/>
      </w:pPr>
      <w:r>
        <w:t>2. O weh mir armen Gwelffen,</w:t>
      </w:r>
      <w:r>
        <w:br/>
        <w:t>wie ist mein nodt so gross!</w:t>
      </w:r>
      <w:r>
        <w:br/>
        <w:t>Will mir kein freundt jtzt helffen?</w:t>
      </w:r>
      <w:r>
        <w:br/>
        <w:t>wie steh ich hie so bloss:</w:t>
      </w:r>
      <w:r>
        <w:br/>
        <w:t>Auff die ich mich vorlassen han</w:t>
      </w:r>
      <w:r>
        <w:br/>
        <w:t>sein all von mir abtretten,</w:t>
      </w:r>
      <w:r>
        <w:br/>
        <w:t>sind nicht ein trewen Man.</w:t>
      </w:r>
    </w:p>
    <w:p w14:paraId="10EA76A8" w14:textId="77777777" w:rsidR="006B7FA4" w:rsidRDefault="006B7FA4" w:rsidP="006B7FA4">
      <w:pPr>
        <w:pStyle w:val="StandardWeb"/>
      </w:pPr>
      <w:r>
        <w:t>3. Ich hett mich hoch vermessen</w:t>
      </w:r>
      <w:r>
        <w:br/>
        <w:t>vnd war gar viel zu kün,</w:t>
      </w:r>
      <w:r>
        <w:br/>
        <w:t>Docht mein Ross solt han gfressen</w:t>
      </w:r>
      <w:r>
        <w:br/>
        <w:t>den Rauten Krantz so grün,</w:t>
      </w:r>
      <w:r>
        <w:br/>
        <w:t>Den bundten Hundt zerrissen gar,</w:t>
      </w:r>
      <w:r>
        <w:br/>
        <w:t>Lewen vnd Bern verschlungen</w:t>
      </w:r>
      <w:r>
        <w:br/>
        <w:t>alsambt mit haut vnd har.</w:t>
      </w:r>
    </w:p>
    <w:p w14:paraId="0DD6D0DF" w14:textId="77777777" w:rsidR="006B7FA4" w:rsidRDefault="006B7FA4" w:rsidP="006B7FA4">
      <w:pPr>
        <w:pStyle w:val="StandardWeb"/>
      </w:pPr>
      <w:r>
        <w:t>4. Drumb liss ich mich fast sehen</w:t>
      </w:r>
      <w:r>
        <w:br/>
        <w:t>mit Ritterlicher that,</w:t>
      </w:r>
      <w:r>
        <w:br/>
        <w:t>Mit schenden vnd mit schmehen,</w:t>
      </w:r>
      <w:r>
        <w:br/>
        <w:t>mit list vnd falschem Rath,</w:t>
      </w:r>
      <w:r>
        <w:br/>
        <w:t>Mit lügen vnd vorreterey,</w:t>
      </w:r>
      <w:r>
        <w:br/>
        <w:t>stifft bey mein Bundgenossen</w:t>
      </w:r>
      <w:r>
        <w:br/>
        <w:t>viel heimlich Meuterey.</w:t>
      </w:r>
    </w:p>
    <w:p w14:paraId="0517A196" w14:textId="77777777" w:rsidR="006B7FA4" w:rsidRDefault="006B7FA4" w:rsidP="006B7FA4">
      <w:pPr>
        <w:pStyle w:val="StandardWeb"/>
      </w:pPr>
      <w:r>
        <w:t>5. Man sagt, ich hab mit Brennen</w:t>
      </w:r>
      <w:r>
        <w:br/>
        <w:t>vnd Mord viel schaden than,</w:t>
      </w:r>
      <w:r>
        <w:br/>
        <w:t>Mit rauben, vberrennen</w:t>
      </w:r>
      <w:r>
        <w:br/>
        <w:t>beschedigt manigen man:</w:t>
      </w:r>
      <w:r>
        <w:br/>
        <w:t>Das klagt beid Gosslar vnd Braunschweig,</w:t>
      </w:r>
      <w:r>
        <w:br/>
        <w:t>zu Pless der Eseltreiber,</w:t>
      </w:r>
      <w:r>
        <w:br/>
        <w:t>zu Eimbeck Heinrich Deick.</w:t>
      </w:r>
    </w:p>
    <w:p w14:paraId="769EA15B" w14:textId="77777777" w:rsidR="006B7FA4" w:rsidRDefault="006B7FA4" w:rsidP="006B7FA4">
      <w:pPr>
        <w:pStyle w:val="StandardWeb"/>
      </w:pPr>
      <w:r>
        <w:t>6. Zum Berlyn Simon Fincken</w:t>
      </w:r>
      <w:r>
        <w:br/>
        <w:t>vber mich gsungen hat,</w:t>
      </w:r>
      <w:r>
        <w:br/>
        <w:t>Zu Schening liss vorsincken</w:t>
      </w:r>
      <w:r>
        <w:br/>
        <w:t>wol in den Wall, vorstath,</w:t>
      </w:r>
      <w:r>
        <w:br/>
        <w:t>Doctor Delingshausen gnant,</w:t>
      </w:r>
      <w:r>
        <w:br/>
        <w:t>der ist jtzt auffgegraben</w:t>
      </w:r>
      <w:r>
        <w:br/>
        <w:t>vnd warhefftig erkant.</w:t>
      </w:r>
    </w:p>
    <w:p w14:paraId="3EA1165A" w14:textId="77777777" w:rsidR="006B7FA4" w:rsidRDefault="006B7FA4" w:rsidP="006B7FA4">
      <w:pPr>
        <w:pStyle w:val="StandardWeb"/>
      </w:pPr>
      <w:r>
        <w:t>7. Zwey schwerter sahe ich glüen</w:t>
      </w:r>
      <w:r>
        <w:br/>
        <w:t>in einem Feur gar heiss:</w:t>
      </w:r>
      <w:r>
        <w:br/>
        <w:t>Der Rauten Krantz wolt blüen,</w:t>
      </w:r>
      <w:r>
        <w:br/>
        <w:t>gar bald brach mir der schweiss,</w:t>
      </w:r>
      <w:r>
        <w:br/>
        <w:t>Der Lew zog neben jm daher:</w:t>
      </w:r>
      <w:r>
        <w:br/>
        <w:t>ich erwischt das Hasen Baner,</w:t>
      </w:r>
      <w:r>
        <w:br/>
        <w:t>meins bleibens war nicht mehr.</w:t>
      </w:r>
    </w:p>
    <w:p w14:paraId="44E35522" w14:textId="77777777" w:rsidR="006B7FA4" w:rsidRDefault="006B7FA4" w:rsidP="006B7FA4">
      <w:pPr>
        <w:pStyle w:val="StandardWeb"/>
      </w:pPr>
      <w:r>
        <w:t>8. Ein Vater het erkoren</w:t>
      </w:r>
      <w:r>
        <w:br/>
        <w:t>dort oben an der Elb,</w:t>
      </w:r>
      <w:r>
        <w:br/>
        <w:t>Hat mir ein Eid geschworen,</w:t>
      </w:r>
      <w:r>
        <w:br/>
        <w:t>er wolt mir helffen selb:</w:t>
      </w:r>
      <w:r>
        <w:br/>
        <w:t>Baldt ward er nicht gesehen mehr,</w:t>
      </w:r>
      <w:r>
        <w:br/>
        <w:t>jck wolt, das Gott im Himel</w:t>
      </w:r>
      <w:r>
        <w:br/>
        <w:t>für jn gestorben wehr.</w:t>
      </w:r>
    </w:p>
    <w:p w14:paraId="6045DC68" w14:textId="77777777" w:rsidR="006B7FA4" w:rsidRDefault="006B7FA4" w:rsidP="006B7FA4">
      <w:pPr>
        <w:pStyle w:val="StandardWeb"/>
      </w:pPr>
      <w:r>
        <w:t>9. Ich bath mein langen Bruder,</w:t>
      </w:r>
      <w:r>
        <w:br/>
        <w:t>ders Wasser tretten kan,</w:t>
      </w:r>
      <w:r>
        <w:br/>
        <w:t>Das er zuricht sein Ruder</w:t>
      </w:r>
      <w:r>
        <w:br/>
        <w:t>vnd brecht sein Segel an,</w:t>
      </w:r>
      <w:r>
        <w:br/>
        <w:t>Vnd fürd sein Schifflein in den Sund:</w:t>
      </w:r>
      <w:r>
        <w:br/>
        <w:t>da wars im hwy versuncken</w:t>
      </w:r>
      <w:r>
        <w:br/>
        <w:t>am Schagen in den grundt.</w:t>
      </w:r>
    </w:p>
    <w:p w14:paraId="73256090" w14:textId="77777777" w:rsidR="006B7FA4" w:rsidRDefault="006B7FA4" w:rsidP="006B7FA4">
      <w:pPr>
        <w:pStyle w:val="StandardWeb"/>
      </w:pPr>
      <w:r>
        <w:t>10. Bald thet ein Briefflein schreiben</w:t>
      </w:r>
      <w:r>
        <w:br/>
        <w:t>auff einen Roten hudt,</w:t>
      </w:r>
      <w:r>
        <w:br/>
        <w:t>Er wölt sein Redlein treiben,</w:t>
      </w:r>
      <w:r>
        <w:br/>
        <w:t>das meine sach würd gut:</w:t>
      </w:r>
      <w:r>
        <w:br/>
        <w:t>Da bleib ich aller hülffen loss,</w:t>
      </w:r>
      <w:r>
        <w:br/>
        <w:t>denn er must selbst entrinnen</w:t>
      </w:r>
      <w:r>
        <w:br/>
        <w:t>von seinem schwarzen Schloss.</w:t>
      </w:r>
    </w:p>
    <w:p w14:paraId="7BF66BE5" w14:textId="77777777" w:rsidR="006B7FA4" w:rsidRDefault="006B7FA4" w:rsidP="006B7FA4">
      <w:pPr>
        <w:pStyle w:val="StandardWeb"/>
      </w:pPr>
      <w:r>
        <w:t>11. Scharlach kan mich nicht decken,</w:t>
      </w:r>
      <w:r>
        <w:br/>
        <w:t>breit hüt fürm heissen schein:</w:t>
      </w:r>
      <w:r>
        <w:br/>
        <w:t>Ich weiss gut frische Wecken,</w:t>
      </w:r>
      <w:r>
        <w:br/>
        <w:t>da will ich beissen ein,</w:t>
      </w:r>
      <w:r>
        <w:br/>
        <w:t>Das ich meins hungers werd ergetzt,</w:t>
      </w:r>
      <w:r>
        <w:br/>
        <w:t>jhr Pferd hau sie gesattelt,</w:t>
      </w:r>
      <w:r>
        <w:br/>
        <w:t>jhr Spies vnd schwerd gewetzt.</w:t>
      </w:r>
    </w:p>
    <w:p w14:paraId="37962C80" w14:textId="77777777" w:rsidR="006B7FA4" w:rsidRDefault="006B7FA4" w:rsidP="006B7FA4">
      <w:pPr>
        <w:pStyle w:val="StandardWeb"/>
      </w:pPr>
      <w:r>
        <w:t>12. Die liessen mich auch in sorgen,</w:t>
      </w:r>
      <w:r>
        <w:br/>
        <w:t>vmb Gleid den Adler badt:</w:t>
      </w:r>
      <w:r>
        <w:br/>
        <w:t>Da must ich frü am Morgen</w:t>
      </w:r>
      <w:r>
        <w:br/>
        <w:t>gar heimlich aus der Stadt:</w:t>
      </w:r>
      <w:r>
        <w:br/>
        <w:t>Ich fand kein trost gantz vberal,</w:t>
      </w:r>
      <w:r>
        <w:br/>
        <w:t>all welt hett mich verlassen,</w:t>
      </w:r>
      <w:r>
        <w:br/>
        <w:t>doch tröst mich Belial.</w:t>
      </w:r>
    </w:p>
    <w:p w14:paraId="1735EB2A" w14:textId="77777777" w:rsidR="006B7FA4" w:rsidRDefault="006B7FA4" w:rsidP="006B7FA4">
      <w:pPr>
        <w:pStyle w:val="StandardWeb"/>
      </w:pPr>
      <w:r>
        <w:t>13. Er sprach ›lass dich nicht dempfen,</w:t>
      </w:r>
      <w:r>
        <w:br/>
        <w:t>du trewer Diener mein:</w:t>
      </w:r>
      <w:r>
        <w:br/>
        <w:t>Wöllest Ritterlich kempfen,</w:t>
      </w:r>
      <w:r>
        <w:br/>
        <w:t>ich will stets bey dir sein:</w:t>
      </w:r>
      <w:r>
        <w:br/>
        <w:t>Der Bapst hat noch viel gelt vnd Gut,</w:t>
      </w:r>
      <w:r>
        <w:br/>
        <w:t>den will ich dahin treiben,</w:t>
      </w:r>
      <w:r>
        <w:br/>
        <w:t>das er dir helffen thut.‹</w:t>
      </w:r>
    </w:p>
    <w:p w14:paraId="0A8B7ABC" w14:textId="77777777" w:rsidR="006B7FA4" w:rsidRDefault="006B7FA4" w:rsidP="006B7FA4">
      <w:pPr>
        <w:pStyle w:val="StandardWeb"/>
      </w:pPr>
      <w:r>
        <w:t>14. Da nam ich Harnisch, Waffen,</w:t>
      </w:r>
      <w:r>
        <w:br/>
        <w:t>mein Schwerdt vmb mich gegürdt,</w:t>
      </w:r>
      <w:r>
        <w:br/>
        <w:t>Sprach ›lass ein wenig offen,</w:t>
      </w:r>
      <w:r>
        <w:br/>
        <w:t>Pluto, mein lieber Wirdt:</w:t>
      </w:r>
      <w:r>
        <w:br/>
        <w:t>Gar bald ich wider zu dir kum,</w:t>
      </w:r>
      <w:r>
        <w:br/>
        <w:t>der Bapst hat aus geschrieben</w:t>
      </w:r>
      <w:r>
        <w:br/>
        <w:t>ein new Concilium.‹</w:t>
      </w:r>
    </w:p>
    <w:p w14:paraId="23F034EC" w14:textId="77777777" w:rsidR="006B7FA4" w:rsidRDefault="006B7FA4" w:rsidP="006B7FA4">
      <w:pPr>
        <w:pStyle w:val="StandardWeb"/>
      </w:pPr>
      <w:r>
        <w:t>15. Doch hab ich mich keins guten</w:t>
      </w:r>
      <w:r>
        <w:br/>
        <w:t>zum Bapst vnd meinem Gott</w:t>
      </w:r>
      <w:r>
        <w:br/>
        <w:t>Hinfürbas zu vermuten,</w:t>
      </w:r>
      <w:r>
        <w:br/>
        <w:t>weil jtzt all Welt jr spot</w:t>
      </w:r>
      <w:r>
        <w:br/>
        <w:t>Mit jnen treibt vnd gar verflucht,</w:t>
      </w:r>
      <w:r>
        <w:br/>
        <w:t>scheltens für grosse Narren</w:t>
      </w:r>
      <w:r>
        <w:br/>
        <w:t>wehr hülff bey jnen sucht.</w:t>
      </w:r>
    </w:p>
    <w:p w14:paraId="512B052B" w14:textId="77777777" w:rsidR="006B7FA4" w:rsidRDefault="006B7FA4" w:rsidP="006B7FA4">
      <w:pPr>
        <w:pStyle w:val="StandardWeb"/>
      </w:pPr>
      <w:r>
        <w:t>16. Ach, das jtzt noch wolt gelten</w:t>
      </w:r>
      <w:r>
        <w:br/>
        <w:t>wie vormals in der Welt</w:t>
      </w:r>
      <w:r>
        <w:br/>
        <w:t>Des Bapsts Fluch, Bann vnd schelten,</w:t>
      </w:r>
      <w:r>
        <w:br/>
        <w:t>vnd Brieff die man obs Gelt</w:t>
      </w:r>
      <w:r>
        <w:br/>
        <w:t>Verkaufft, so wolt ich mich noch wern,</w:t>
      </w:r>
      <w:r>
        <w:br/>
        <w:t>die Luttherischen Buben</w:t>
      </w:r>
      <w:r>
        <w:br/>
        <w:t>vnd Letzer mores lern.</w:t>
      </w:r>
    </w:p>
    <w:p w14:paraId="7A722EBD" w14:textId="77777777" w:rsidR="006B7FA4" w:rsidRDefault="006B7FA4" w:rsidP="006B7FA4">
      <w:pPr>
        <w:pStyle w:val="StandardWeb"/>
      </w:pPr>
      <w:r>
        <w:t>17. Mann sagt mir einst ein possen,</w:t>
      </w:r>
      <w:r>
        <w:br/>
        <w:t>beym menschen wehr kein heil,</w:t>
      </w:r>
      <w:r>
        <w:br/>
        <w:t>Solt mich nicht drauff verlossen,</w:t>
      </w:r>
      <w:r>
        <w:br/>
        <w:t>die schlügen alle feil</w:t>
      </w:r>
      <w:r>
        <w:br/>
        <w:t>Vnd wehr kein glaub auff Erden mehr:</w:t>
      </w:r>
      <w:r>
        <w:br/>
        <w:t>jtzt werd ichs selber jnnen,</w:t>
      </w:r>
      <w:r>
        <w:br/>
        <w:t>empfinds auch all zu sehr.</w:t>
      </w:r>
    </w:p>
    <w:p w14:paraId="09780CFD" w14:textId="77777777" w:rsidR="006B7FA4" w:rsidRDefault="006B7FA4" w:rsidP="006B7FA4">
      <w:pPr>
        <w:pStyle w:val="StandardWeb"/>
      </w:pPr>
      <w:r>
        <w:t>18. Ich traut auff Wolffenbüttel,</w:t>
      </w:r>
      <w:r>
        <w:br/>
        <w:t>mein starck vnd festes Schloss:</w:t>
      </w:r>
      <w:r>
        <w:br/>
        <w:t>Itzt hilffts mich nicht ein Tüttel,</w:t>
      </w:r>
      <w:r>
        <w:br/>
        <w:t>dazu mein weisses Ross,</w:t>
      </w:r>
      <w:r>
        <w:br/>
        <w:t>Dahinder ich zu Fuss mus ghan:</w:t>
      </w:r>
      <w:r>
        <w:br/>
        <w:t>die schwerter hants zerhawen,</w:t>
      </w:r>
      <w:r>
        <w:br/>
        <w:t>die Katz frist jtzt danon.</w:t>
      </w:r>
    </w:p>
    <w:p w14:paraId="5D96F0FE" w14:textId="77777777" w:rsidR="006B7FA4" w:rsidRDefault="006B7FA4" w:rsidP="006B7FA4">
      <w:pPr>
        <w:pStyle w:val="StandardWeb"/>
      </w:pPr>
      <w:r>
        <w:t>19. Cain, du Fürst der Welte,</w:t>
      </w:r>
      <w:r>
        <w:br/>
        <w:t>dich ruff ich jtzund an.</w:t>
      </w:r>
      <w:r>
        <w:br/>
        <w:t>Pharao, du starcker Helte,</w:t>
      </w:r>
      <w:r>
        <w:br/>
        <w:t>auch Saul, du theurer man,</w:t>
      </w:r>
      <w:r>
        <w:br/>
        <w:t>Achitophel, du trewer Rath,</w:t>
      </w:r>
      <w:r>
        <w:br/>
        <w:t>Absolon vnd Semei,</w:t>
      </w:r>
      <w:r>
        <w:br/>
        <w:t>ewer gleich man jtzt nicht hat.</w:t>
      </w:r>
    </w:p>
    <w:p w14:paraId="02A82B20" w14:textId="77777777" w:rsidR="006B7FA4" w:rsidRDefault="006B7FA4" w:rsidP="006B7FA4">
      <w:pPr>
        <w:pStyle w:val="StandardWeb"/>
      </w:pPr>
      <w:r>
        <w:t>20. Nero, Domiciane,</w:t>
      </w:r>
      <w:r>
        <w:br/>
        <w:t>euch folg ich willig nach.</w:t>
      </w:r>
      <w:r>
        <w:br/>
        <w:t>Caligula, Juliane,</w:t>
      </w:r>
      <w:r>
        <w:br/>
        <w:t>jr strebt allzeit nach Rach:</w:t>
      </w:r>
      <w:r>
        <w:br/>
        <w:t>Bey euch ich Ewig bleiben muss,</w:t>
      </w:r>
      <w:r>
        <w:br/>
        <w:t>helfft, das ich müg erlangen</w:t>
      </w:r>
      <w:r>
        <w:br/>
        <w:t>am end des Judas buss.</w:t>
      </w:r>
    </w:p>
    <w:p w14:paraId="088B1EDB" w14:textId="77777777" w:rsidR="006B7FA4" w:rsidRDefault="006B7FA4" w:rsidP="006B7FA4">
      <w:pPr>
        <w:pStyle w:val="StandardWeb"/>
      </w:pPr>
      <w:r>
        <w:t>21. Dabey lass ichs jtzt bleiben,</w:t>
      </w:r>
      <w:r>
        <w:br/>
        <w:t>weil ich nicht weiter kan:</w:t>
      </w:r>
      <w:r>
        <w:br/>
        <w:t>Was sie reden vnd schreiben</w:t>
      </w:r>
      <w:r>
        <w:br/>
        <w:t>muss ich geschehen lan:</w:t>
      </w:r>
      <w:r>
        <w:br/>
        <w:t>Damit beschlies ich das gedicht,</w:t>
      </w:r>
      <w:r>
        <w:br/>
        <w:t>kan ich mich aber rechen,</w:t>
      </w:r>
      <w:r>
        <w:br/>
        <w:t>so lass ichs warlich nicht.</w:t>
      </w:r>
    </w:p>
    <w:p w14:paraId="1B91F0D4" w14:textId="77777777" w:rsidR="006B7FA4" w:rsidRDefault="006B7FA4" w:rsidP="006B7FA4">
      <w:pPr>
        <w:pStyle w:val="berschrift2"/>
      </w:pPr>
      <w:r>
        <w:rPr>
          <w:rStyle w:val="screen-reader-text"/>
        </w:rPr>
        <w:t>Psalm 11</w:t>
      </w:r>
      <w:r>
        <w:t xml:space="preserve"> </w:t>
      </w:r>
    </w:p>
    <w:p w14:paraId="48D0BE4C" w14:textId="77777777" w:rsidR="006B7FA4" w:rsidRDefault="006B7FA4" w:rsidP="006B7FA4">
      <w:pPr>
        <w:pStyle w:val="StandardWeb"/>
      </w:pPr>
      <w:r>
        <w:rPr>
          <w:rStyle w:val="Fett"/>
        </w:rPr>
        <w:t>Ein trost psalm, daß Got seiner Kirchen feind stürtzen vnd sein häufflin retten wölle.</w:t>
      </w:r>
    </w:p>
    <w:p w14:paraId="0B2135D1" w14:textId="77777777" w:rsidR="006B7FA4" w:rsidRDefault="006B7FA4" w:rsidP="006B7FA4">
      <w:pPr>
        <w:pStyle w:val="StandardWeb"/>
      </w:pPr>
      <w:r>
        <w:t>1. In Gott allein setz ich meinn trost</w:t>
      </w:r>
      <w:r>
        <w:br/>
        <w:t>vnd wil mich jm vertrawen,</w:t>
      </w:r>
      <w:r>
        <w:br/>
        <w:t>Hat mich vom Todt auß gnad erloßt,</w:t>
      </w:r>
      <w:r>
        <w:br/>
        <w:t>auff sein Wort wil ich schawen.</w:t>
      </w:r>
      <w:r>
        <w:br/>
        <w:t>Wes ist dann dschult,</w:t>
      </w:r>
      <w:r>
        <w:br/>
        <w:t>daß jr mich wolt</w:t>
      </w:r>
      <w:r>
        <w:br/>
        <w:t>von solcher leer ab dringen,</w:t>
      </w:r>
      <w:r>
        <w:br/>
        <w:t>Vnd sprecht, mir sol</w:t>
      </w:r>
      <w:r>
        <w:br/>
        <w:t>sein gholffen wol,</w:t>
      </w:r>
      <w:r>
        <w:br/>
        <w:t>durch menschē leer gelingen</w:t>
      </w:r>
      <w:r>
        <w:br/>
        <w:t>von Gottes wort zu bringen.</w:t>
      </w:r>
    </w:p>
    <w:p w14:paraId="141A3BFD" w14:textId="77777777" w:rsidR="006B7FA4" w:rsidRDefault="006B7FA4" w:rsidP="006B7FA4">
      <w:pPr>
        <w:pStyle w:val="StandardWeb"/>
      </w:pPr>
      <w:r>
        <w:t>2. Gleich wie der schütz seinn bogen spennt</w:t>
      </w:r>
      <w:r>
        <w:br/>
        <w:t>vnd scheußt die scharpffen pfeile,</w:t>
      </w:r>
      <w:r>
        <w:br/>
        <w:t>Dermaß auch menschen leer zertrennt</w:t>
      </w:r>
      <w:r>
        <w:br/>
        <w:t>alls gut in kurtzer eile:</w:t>
      </w:r>
      <w:r>
        <w:br/>
        <w:t>Den rechten grund</w:t>
      </w:r>
      <w:r>
        <w:br/>
        <w:t>wöln sie zu stund</w:t>
      </w:r>
      <w:r>
        <w:br/>
        <w:t>durch menschen tand verkeren,</w:t>
      </w:r>
      <w:r>
        <w:br/>
        <w:t>Sprechen ‚der schlecht,</w:t>
      </w:r>
      <w:r>
        <w:br/>
        <w:t>der frumm vnd grecht,</w:t>
      </w:r>
      <w:r>
        <w:br/>
        <w:t>was solt vns der guts leren?</w:t>
      </w:r>
      <w:r>
        <w:br/>
        <w:t>wir wöln sein wort nicht hören.</w:t>
      </w:r>
    </w:p>
    <w:p w14:paraId="4D7C2111" w14:textId="77777777" w:rsidR="006B7FA4" w:rsidRDefault="006B7FA4" w:rsidP="006B7FA4">
      <w:pPr>
        <w:pStyle w:val="StandardWeb"/>
      </w:pPr>
      <w:r>
        <w:t>3. Gott aber sitzt im himel hoch,</w:t>
      </w:r>
      <w:r>
        <w:br/>
        <w:t>dem sie so widersprechen:</w:t>
      </w:r>
      <w:r>
        <w:br/>
        <w:t>Die mißthat gibt Er keynem nach,</w:t>
      </w:r>
      <w:r>
        <w:br/>
        <w:t>er wirts gar schwerlich rechen:</w:t>
      </w:r>
      <w:r>
        <w:br/>
        <w:t>Sein augen zwar</w:t>
      </w:r>
      <w:r>
        <w:br/>
        <w:t>sehn alles klar,</w:t>
      </w:r>
      <w:r>
        <w:br/>
        <w:t>prüfen der menschen kindern;</w:t>
      </w:r>
      <w:r>
        <w:br/>
        <w:t>Wer jm recht thut,</w:t>
      </w:r>
      <w:r>
        <w:br/>
        <w:t>der hats auch gut,</w:t>
      </w:r>
      <w:r>
        <w:br/>
        <w:t>die bösen wirt er hindern,</w:t>
      </w:r>
      <w:r>
        <w:br/>
        <w:t>irn freuel zuuermindern.</w:t>
      </w:r>
    </w:p>
    <w:p w14:paraId="2E0D5FF2" w14:textId="77777777" w:rsidR="006B7FA4" w:rsidRDefault="006B7FA4" w:rsidP="006B7FA4">
      <w:pPr>
        <w:pStyle w:val="StandardWeb"/>
      </w:pPr>
      <w:r>
        <w:t>4. Ein wetter groß mit donnerplitz</w:t>
      </w:r>
      <w:r>
        <w:br/>
        <w:t>wirt er lan auff sie regnen,</w:t>
      </w:r>
      <w:r>
        <w:br/>
        <w:t>Ir lohn ist schwefel, fewr vnd hitz,</w:t>
      </w:r>
      <w:r>
        <w:br/>
        <w:t>den frummen gibt dagegen,</w:t>
      </w:r>
      <w:r>
        <w:br/>
        <w:t>Die jr angsicht</w:t>
      </w:r>
      <w:r>
        <w:br/>
        <w:t>han dahin gricht,</w:t>
      </w:r>
      <w:r>
        <w:br/>
        <w:t>daß sie sein Wort belieben</w:t>
      </w:r>
      <w:r>
        <w:br/>
        <w:t>Vnd dem nachtracht</w:t>
      </w:r>
      <w:r>
        <w:br/>
        <w:t>beid tag vnd nacht,</w:t>
      </w:r>
      <w:r>
        <w:br/>
        <w:t>sich stets darinn zu üben,</w:t>
      </w:r>
      <w:r>
        <w:br/>
        <w:t>die läßt er nit betrüben.</w:t>
      </w:r>
    </w:p>
    <w:p w14:paraId="5226876D" w14:textId="77777777" w:rsidR="006B7FA4" w:rsidRDefault="006B7FA4" w:rsidP="006B7FA4">
      <w:pPr>
        <w:pStyle w:val="StandardWeb"/>
      </w:pPr>
      <w:r>
        <w:t>5. Des danckn wir dir, O Herre Got,</w:t>
      </w:r>
      <w:r>
        <w:br/>
        <w:t>du wöllest vnser walten,</w:t>
      </w:r>
      <w:r>
        <w:br/>
        <w:t>Behüten für der bösen rott,</w:t>
      </w:r>
      <w:r>
        <w:br/>
        <w:t>vnd an deim wort erhalten,</w:t>
      </w:r>
      <w:r>
        <w:br/>
        <w:t>Die rechte lehr</w:t>
      </w:r>
      <w:r>
        <w:br/>
        <w:t>zu deiner ehr</w:t>
      </w:r>
      <w:r>
        <w:br/>
        <w:t>vor diser welt bekennen,</w:t>
      </w:r>
      <w:r>
        <w:br/>
        <w:t>Kein wasser, fewr</w:t>
      </w:r>
      <w:r>
        <w:br/>
        <w:t>noch abenthewr</w:t>
      </w:r>
      <w:r>
        <w:br/>
        <w:t>von dir nimmer abtrennen,</w:t>
      </w:r>
      <w:r>
        <w:br/>
        <w:t>wie wir vns nach dir nennen.</w:t>
      </w:r>
    </w:p>
    <w:p w14:paraId="1C9CDECD" w14:textId="77777777" w:rsidR="006B7FA4" w:rsidRDefault="006B7FA4" w:rsidP="006B7FA4">
      <w:pPr>
        <w:pStyle w:val="berschrift2"/>
      </w:pPr>
      <w:r>
        <w:rPr>
          <w:rStyle w:val="screen-reader-text"/>
        </w:rPr>
        <w:t>Psalm 12</w:t>
      </w:r>
      <w:r>
        <w:t xml:space="preserve"> </w:t>
      </w:r>
    </w:p>
    <w:p w14:paraId="491C0D14" w14:textId="77777777" w:rsidR="006B7FA4" w:rsidRDefault="006B7FA4" w:rsidP="006B7FA4">
      <w:pPr>
        <w:pStyle w:val="StandardWeb"/>
      </w:pPr>
      <w:r>
        <w:rPr>
          <w:rStyle w:val="Fett"/>
        </w:rPr>
        <w:t>Ein gebet psalm, wider die falschen lerer vnd feind, daß Got durch sein Euangelion allem irthumb vnd jamer wehren wölle.</w:t>
      </w:r>
    </w:p>
    <w:p w14:paraId="542E915B" w14:textId="77777777" w:rsidR="006B7FA4" w:rsidRDefault="006B7FA4" w:rsidP="006B7FA4">
      <w:pPr>
        <w:pStyle w:val="StandardWeb"/>
      </w:pPr>
      <w:r>
        <w:t>1. Hilff, HERR, sich drein in solcher fahr,</w:t>
      </w:r>
      <w:r>
        <w:br/>
        <w:t>erbarm dich deinr gemeine!</w:t>
      </w:r>
      <w:r>
        <w:br/>
        <w:t>Wie sehr nimpt ab die Christlich schar,</w:t>
      </w:r>
      <w:r>
        <w:br/>
        <w:t>dein heufflin wirt gar kleine,</w:t>
      </w:r>
      <w:r>
        <w:br/>
        <w:t>Es ist dein Wort verachtet sehr,</w:t>
      </w:r>
      <w:r>
        <w:br/>
        <w:t>man predigt eitel vnnütz ler</w:t>
      </w:r>
      <w:r>
        <w:br/>
        <w:t>vnd‘ den menschen kinden.</w:t>
      </w:r>
    </w:p>
    <w:p w14:paraId="198B28C7" w14:textId="77777777" w:rsidR="006B7FA4" w:rsidRDefault="006B7FA4" w:rsidP="006B7FA4">
      <w:pPr>
        <w:pStyle w:val="StandardWeb"/>
      </w:pPr>
      <w:r>
        <w:t>2. Sie reden all auß falschem mund</w:t>
      </w:r>
      <w:r>
        <w:br/>
        <w:t>mit vneynigem hertzen,</w:t>
      </w:r>
      <w:r>
        <w:br/>
        <w:t>Ir ler steht loß, hat keinen grund,</w:t>
      </w:r>
      <w:r>
        <w:br/>
        <w:t>den gwissen macht sie schmertzen,</w:t>
      </w:r>
      <w:r>
        <w:br/>
        <w:t>Mit Fegfewr, Ablaß, Meß vnd Bann</w:t>
      </w:r>
      <w:r>
        <w:br/>
        <w:t>die gantze welt verfüret han,</w:t>
      </w:r>
      <w:r>
        <w:br/>
        <w:t>das laß dich, HERR, erbarmen.</w:t>
      </w:r>
    </w:p>
    <w:p w14:paraId="0AA8102C" w14:textId="77777777" w:rsidR="006B7FA4" w:rsidRDefault="006B7FA4" w:rsidP="006B7FA4">
      <w:pPr>
        <w:pStyle w:val="StandardWeb"/>
      </w:pPr>
      <w:r>
        <w:t>3. Du, HERR, rott auß all heuchelei,</w:t>
      </w:r>
      <w:r>
        <w:br/>
        <w:t>steur den trutzigen zungen</w:t>
      </w:r>
      <w:r>
        <w:br/>
        <w:t>Die vns durch list vnd Tyrannei</w:t>
      </w:r>
      <w:r>
        <w:br/>
        <w:t>von deinem wort gedrungen:</w:t>
      </w:r>
      <w:r>
        <w:br/>
        <w:t>Sie sprechen stolz vnd vnuerschampt</w:t>
      </w:r>
      <w:r>
        <w:br/>
        <w:t>›wir haben recht vnd das Leer Ampt,</w:t>
      </w:r>
      <w:r>
        <w:br/>
        <w:t>es darff vns niemand wehren.‹</w:t>
      </w:r>
    </w:p>
    <w:p w14:paraId="6C810C19" w14:textId="77777777" w:rsidR="006B7FA4" w:rsidRDefault="006B7FA4" w:rsidP="006B7FA4">
      <w:pPr>
        <w:pStyle w:val="StandardWeb"/>
      </w:pPr>
      <w:r>
        <w:t>4. Weil dann das elend heufflin klein</w:t>
      </w:r>
      <w:r>
        <w:br/>
        <w:t>veracht ist vnd zerstöret,</w:t>
      </w:r>
      <w:r>
        <w:br/>
        <w:t>So wirdt Got selber Richter sein,</w:t>
      </w:r>
      <w:r>
        <w:br/>
        <w:t>ir klag hat Er erhöret,</w:t>
      </w:r>
      <w:r>
        <w:br/>
        <w:t>Sein Wort läßt leren frisch getrost,</w:t>
      </w:r>
      <w:r>
        <w:br/>
        <w:t>das vns von jrem strick erlost</w:t>
      </w:r>
      <w:r>
        <w:br/>
        <w:t>vnd tröstet die gewissen.</w:t>
      </w:r>
    </w:p>
    <w:p w14:paraId="2DBA0A0D" w14:textId="77777777" w:rsidR="006B7FA4" w:rsidRDefault="006B7FA4" w:rsidP="006B7FA4">
      <w:pPr>
        <w:pStyle w:val="StandardWeb"/>
      </w:pPr>
      <w:r>
        <w:t>5. Das silber, offt durchs feur bewert,</w:t>
      </w:r>
      <w:r>
        <w:br/>
        <w:t>wirt lauter vnd gantz reyne,</w:t>
      </w:r>
      <w:r>
        <w:br/>
        <w:t>Des gleich veruolgt man hie auff erd</w:t>
      </w:r>
      <w:r>
        <w:br/>
        <w:t>Gots wort vnd sein Gemeyne:</w:t>
      </w:r>
      <w:r>
        <w:br/>
        <w:t>Im Creutz beweist das Wort sein krafft,</w:t>
      </w:r>
      <w:r>
        <w:br/>
        <w:t>das grossen nutz bein leuten schafft,</w:t>
      </w:r>
      <w:r>
        <w:br/>
        <w:t>leucht hell in allen landen.</w:t>
      </w:r>
    </w:p>
    <w:p w14:paraId="55206F03" w14:textId="77777777" w:rsidR="006B7FA4" w:rsidRDefault="006B7FA4" w:rsidP="006B7FA4">
      <w:pPr>
        <w:pStyle w:val="StandardWeb"/>
      </w:pPr>
      <w:r>
        <w:t>6. Dabei wölstu vns, Herre Gott,</w:t>
      </w:r>
      <w:r>
        <w:br/>
        <w:t>in einfalt reyn behüten</w:t>
      </w:r>
      <w:r>
        <w:br/>
        <w:t>Vor dieser verfürischen Rott,</w:t>
      </w:r>
      <w:r>
        <w:br/>
        <w:t>für jrer list vnd wüten:</w:t>
      </w:r>
      <w:r>
        <w:br/>
        <w:t>Dann wo der Gotloß hauff regiert,</w:t>
      </w:r>
      <w:r>
        <w:br/>
        <w:t>da wirt dein volck genarrt, verfürt</w:t>
      </w:r>
      <w:r>
        <w:br/>
        <w:t>in ein Abgöttisch wesen.</w:t>
      </w:r>
    </w:p>
    <w:p w14:paraId="584F9B35" w14:textId="77777777" w:rsidR="006B7FA4" w:rsidRDefault="006B7FA4" w:rsidP="006B7FA4">
      <w:pPr>
        <w:pStyle w:val="StandardWeb"/>
      </w:pPr>
      <w:r>
        <w:t>7. Got Vatter, Son, Heiligem geist,</w:t>
      </w:r>
      <w:r>
        <w:br/>
        <w:t>im einfaltigen wesen,</w:t>
      </w:r>
      <w:r>
        <w:br/>
        <w:t>Der vns sein wort hie glauben heyßt</w:t>
      </w:r>
      <w:r>
        <w:br/>
        <w:t>all die Er hat erlesen,</w:t>
      </w:r>
      <w:r>
        <w:br/>
        <w:t>Von Ewigkeyt jm außerwelt,</w:t>
      </w:r>
      <w:r>
        <w:br/>
        <w:t>auß gnad für kinder hat gezelt,</w:t>
      </w:r>
      <w:r>
        <w:br/>
        <w:t>dem sei lob, preiß vnd Ehre.</w:t>
      </w:r>
    </w:p>
    <w:p w14:paraId="6498C72A" w14:textId="77777777" w:rsidR="006B7FA4" w:rsidRDefault="006B7FA4" w:rsidP="006B7FA4">
      <w:pPr>
        <w:pStyle w:val="berschrift2"/>
      </w:pPr>
      <w:r>
        <w:rPr>
          <w:rStyle w:val="screen-reader-text"/>
        </w:rPr>
        <w:t>Psalm 13</w:t>
      </w:r>
      <w:r>
        <w:t xml:space="preserve"> </w:t>
      </w:r>
    </w:p>
    <w:p w14:paraId="541D8693" w14:textId="77777777" w:rsidR="006B7FA4" w:rsidRDefault="006B7FA4" w:rsidP="006B7FA4">
      <w:pPr>
        <w:pStyle w:val="StandardWeb"/>
      </w:pPr>
      <w:r>
        <w:rPr>
          <w:rStyle w:val="Fett"/>
        </w:rPr>
        <w:t>Gebetpsalm wider schwermütigkeyt des geists, daß Gott trösten vnd helffen wölle.</w:t>
      </w:r>
    </w:p>
    <w:p w14:paraId="0BC099F6" w14:textId="77777777" w:rsidR="006B7FA4" w:rsidRDefault="006B7FA4" w:rsidP="006B7FA4">
      <w:pPr>
        <w:pStyle w:val="StandardWeb"/>
      </w:pPr>
      <w:r>
        <w:t>1. Ach, HERR, wie lang wiltu ietz mein</w:t>
      </w:r>
      <w:r>
        <w:br/>
        <w:t>so gar vnd gantz vergessen?</w:t>
      </w:r>
      <w:r>
        <w:br/>
        <w:t>Verbirgst das frölich antlitz dein,</w:t>
      </w:r>
      <w:r>
        <w:br/>
        <w:t>weil mich vnfäl besessen?</w:t>
      </w:r>
      <w:r>
        <w:br/>
        <w:t>Wie lang sol sich</w:t>
      </w:r>
      <w:r>
        <w:br/>
        <w:t>ängsten teglich</w:t>
      </w:r>
      <w:r>
        <w:br/>
        <w:t>mein seel vnd hertz verschmachten?</w:t>
      </w:r>
      <w:r>
        <w:br/>
        <w:t>Wie lang sol doch</w:t>
      </w:r>
      <w:r>
        <w:br/>
        <w:t>der feind mir nach</w:t>
      </w:r>
      <w:r>
        <w:br/>
        <w:t>stellen vnd gar verachten</w:t>
      </w:r>
      <w:r>
        <w:br/>
        <w:t>vnd vber mich erheben?</w:t>
      </w:r>
    </w:p>
    <w:p w14:paraId="76DF1CB3" w14:textId="77777777" w:rsidR="006B7FA4" w:rsidRDefault="006B7FA4" w:rsidP="006B7FA4">
      <w:pPr>
        <w:pStyle w:val="StandardWeb"/>
      </w:pPr>
      <w:r>
        <w:t>2. Ach, HERR, schaw doch auff mein elend,</w:t>
      </w:r>
      <w:r>
        <w:br/>
        <w:t>wölst mein gebet erhören,</w:t>
      </w:r>
      <w:r>
        <w:br/>
        <w:t>Dein gnedig ohren zu mir wend,</w:t>
      </w:r>
      <w:r>
        <w:br/>
        <w:t>dein antlitz zu mir keren,</w:t>
      </w:r>
      <w:r>
        <w:br/>
        <w:t>Mein angesicht</w:t>
      </w:r>
      <w:r>
        <w:br/>
        <w:t>laß trawren nicht</w:t>
      </w:r>
      <w:r>
        <w:br/>
        <w:t>vnd halt mein augen offen,</w:t>
      </w:r>
      <w:r>
        <w:br/>
        <w:t>Daß mich die not</w:t>
      </w:r>
      <w:r>
        <w:br/>
        <w:t>nit senck inn todt,</w:t>
      </w:r>
      <w:r>
        <w:br/>
        <w:t>für leyd nit werd entschloffen,</w:t>
      </w:r>
      <w:r>
        <w:br/>
        <w:t>HERR, schaff, daß ich mög leben.</w:t>
      </w:r>
    </w:p>
    <w:p w14:paraId="685CF0EB" w14:textId="77777777" w:rsidR="006B7FA4" w:rsidRDefault="006B7FA4" w:rsidP="006B7FA4">
      <w:pPr>
        <w:pStyle w:val="StandardWeb"/>
      </w:pPr>
      <w:r>
        <w:t>3. Ach, hilff mir, HERR, machs nit zu lang,</w:t>
      </w:r>
      <w:r>
        <w:br/>
        <w:t>daß meine feind nit bochen,</w:t>
      </w:r>
      <w:r>
        <w:br/>
        <w:t>Sprechen ›wie wirt jm ietz so bang!</w:t>
      </w:r>
      <w:r>
        <w:br/>
        <w:t>wir haben vns gerochen.‹</w:t>
      </w:r>
      <w:r>
        <w:br/>
        <w:t>Wann ich on sig</w:t>
      </w:r>
      <w:r>
        <w:br/>
        <w:t>darnider lig,</w:t>
      </w:r>
      <w:r>
        <w:br/>
        <w:t>als hetstu mein vergessen,</w:t>
      </w:r>
      <w:r>
        <w:br/>
        <w:t>Dann werden sie</w:t>
      </w:r>
      <w:r>
        <w:br/>
        <w:t>jmmer vnd ie</w:t>
      </w:r>
      <w:r>
        <w:br/>
        <w:t>hoffertig vnd vermessen</w:t>
      </w:r>
      <w:r>
        <w:br/>
        <w:t>sprechen, jn sei gelungen.</w:t>
      </w:r>
    </w:p>
    <w:p w14:paraId="509344CE" w14:textId="77777777" w:rsidR="006B7FA4" w:rsidRDefault="006B7FA4" w:rsidP="006B7FA4">
      <w:pPr>
        <w:pStyle w:val="StandardWeb"/>
      </w:pPr>
      <w:r>
        <w:t>4. Ich aber hoff auff deine gnad</w:t>
      </w:r>
      <w:r>
        <w:br/>
        <w:t>vnd weyß, du hilffest gerne.</w:t>
      </w:r>
      <w:r>
        <w:br/>
        <w:t>Mein hertz sich des gefrewet hat,</w:t>
      </w:r>
      <w:r>
        <w:br/>
        <w:t>dein trost ist mir nit ferne,</w:t>
      </w:r>
      <w:r>
        <w:br/>
        <w:t>Darumb sol dir</w:t>
      </w:r>
      <w:r>
        <w:br/>
        <w:t>all zeit von mir</w:t>
      </w:r>
      <w:r>
        <w:br/>
        <w:t>so lang ich leb auff erden,</w:t>
      </w:r>
      <w:r>
        <w:br/>
        <w:t>Weil deine güt</w:t>
      </w:r>
      <w:r>
        <w:br/>
        <w:t>wol an mir thut,</w:t>
      </w:r>
      <w:r>
        <w:br/>
        <w:t>dein ehr verbreytet werden</w:t>
      </w:r>
      <w:r>
        <w:br/>
        <w:t>vnd ewig lob gesungen.</w:t>
      </w:r>
    </w:p>
    <w:p w14:paraId="3A7AB153" w14:textId="77777777" w:rsidR="006B7FA4" w:rsidRDefault="006B7FA4" w:rsidP="006B7FA4">
      <w:pPr>
        <w:pStyle w:val="berschrift2"/>
      </w:pPr>
      <w:r>
        <w:rPr>
          <w:rStyle w:val="screen-reader-text"/>
        </w:rPr>
        <w:t>Psalm 15</w:t>
      </w:r>
      <w:r>
        <w:t xml:space="preserve"> </w:t>
      </w:r>
    </w:p>
    <w:p w14:paraId="0FF18A08" w14:textId="77777777" w:rsidR="006B7FA4" w:rsidRDefault="006B7FA4" w:rsidP="006B7FA4">
      <w:pPr>
        <w:pStyle w:val="StandardWeb"/>
      </w:pPr>
      <w:r>
        <w:rPr>
          <w:rStyle w:val="Fett"/>
        </w:rPr>
        <w:t>Ermanung zur gerechtigkeyt, daß Gott seiner Kirchen glider ewiglich erhalten wölle.</w:t>
      </w:r>
    </w:p>
    <w:p w14:paraId="40491652" w14:textId="77777777" w:rsidR="006B7FA4" w:rsidRDefault="006B7FA4" w:rsidP="006B7FA4">
      <w:pPr>
        <w:pStyle w:val="StandardWeb"/>
      </w:pPr>
      <w:r>
        <w:t>1. Welchs mensch sich hat</w:t>
      </w:r>
      <w:r>
        <w:br/>
        <w:t>im glauben Got</w:t>
      </w:r>
      <w:r>
        <w:br/>
        <w:t>gar vnd gantz vbergeben,</w:t>
      </w:r>
      <w:r>
        <w:br/>
        <w:t>Der seh wol zu,</w:t>
      </w:r>
      <w:r>
        <w:br/>
        <w:t>daß er recht thu,</w:t>
      </w:r>
      <w:r>
        <w:br/>
        <w:t>nach Gottes willn zu leben,</w:t>
      </w:r>
      <w:r>
        <w:br/>
        <w:t>Durch welche werck</w:t>
      </w:r>
      <w:r>
        <w:br/>
        <w:t>auff Gottes berg</w:t>
      </w:r>
      <w:r>
        <w:br/>
        <w:t>er mög erhalten bleiben,</w:t>
      </w:r>
      <w:r>
        <w:br/>
        <w:t>vnd merck gar wol</w:t>
      </w:r>
      <w:r>
        <w:br/>
        <w:t>was wir jm hie fürschreiben.</w:t>
      </w:r>
    </w:p>
    <w:p w14:paraId="4EEA1138" w14:textId="77777777" w:rsidR="006B7FA4" w:rsidRDefault="006B7FA4" w:rsidP="006B7FA4">
      <w:pPr>
        <w:pStyle w:val="StandardWeb"/>
      </w:pPr>
      <w:r>
        <w:t>2. Wer einher geht</w:t>
      </w:r>
      <w:r>
        <w:br/>
        <w:t>vnd wol besteht</w:t>
      </w:r>
      <w:r>
        <w:br/>
        <w:t>für Gott mit gutem gwissen,</w:t>
      </w:r>
      <w:r>
        <w:br/>
        <w:t>Von hertzen schlecht,</w:t>
      </w:r>
      <w:r>
        <w:br/>
        <w:t>gantz frumb vnd grecht,</w:t>
      </w:r>
      <w:r>
        <w:br/>
        <w:t>ist stehts dazu geflissen</w:t>
      </w:r>
      <w:r>
        <w:br/>
        <w:t>Daß er in güt</w:t>
      </w:r>
      <w:r>
        <w:br/>
        <w:t>mit rechtem gmüt</w:t>
      </w:r>
      <w:r>
        <w:br/>
        <w:t>die warheyt red von hertzen,</w:t>
      </w:r>
      <w:r>
        <w:br/>
        <w:t>on argelist,</w:t>
      </w:r>
      <w:r>
        <w:br/>
        <w:t>on heuchelei vnd schmertzen.</w:t>
      </w:r>
    </w:p>
    <w:p w14:paraId="04A36B7D" w14:textId="77777777" w:rsidR="006B7FA4" w:rsidRDefault="006B7FA4" w:rsidP="006B7FA4">
      <w:pPr>
        <w:pStyle w:val="StandardWeb"/>
      </w:pPr>
      <w:r>
        <w:t>3. Wer des verschönt,</w:t>
      </w:r>
      <w:r>
        <w:br/>
        <w:t>daß er nit hönt</w:t>
      </w:r>
      <w:r>
        <w:br/>
        <w:t>seinn nechsten hinder rücken,</w:t>
      </w:r>
      <w:r>
        <w:br/>
        <w:t>In nit beleugt,</w:t>
      </w:r>
      <w:r>
        <w:br/>
        <w:t>auch nit betreugt</w:t>
      </w:r>
      <w:r>
        <w:br/>
        <w:t>mit hinderlist vnd tücken,</w:t>
      </w:r>
      <w:r>
        <w:br/>
        <w:t>Wer seine zung</w:t>
      </w:r>
      <w:r>
        <w:br/>
        <w:t>gegn alt vnd jung</w:t>
      </w:r>
      <w:r>
        <w:br/>
        <w:t>zum besten weyß zu zwingen</w:t>
      </w:r>
      <w:r>
        <w:br/>
        <w:t>vnd schickt sich recht</w:t>
      </w:r>
      <w:r>
        <w:br/>
        <w:t>in allen seinen dingen.</w:t>
      </w:r>
    </w:p>
    <w:p w14:paraId="0C5F3B3B" w14:textId="77777777" w:rsidR="006B7FA4" w:rsidRDefault="006B7FA4" w:rsidP="006B7FA4">
      <w:pPr>
        <w:pStyle w:val="StandardWeb"/>
      </w:pPr>
      <w:r>
        <w:t>4. Wer nit groß acht</w:t>
      </w:r>
      <w:r>
        <w:br/>
        <w:t>gotlosen pracht</w:t>
      </w:r>
      <w:r>
        <w:br/>
        <w:t>vnd sich nit an sie keret,</w:t>
      </w:r>
      <w:r>
        <w:br/>
        <w:t>Sondern geht fort</w:t>
      </w:r>
      <w:r>
        <w:br/>
        <w:t>nach gottes wort,</w:t>
      </w:r>
      <w:r>
        <w:br/>
        <w:t>die Gotsförchtigen ehret,</w:t>
      </w:r>
      <w:r>
        <w:br/>
        <w:t>Wer seinen eyd</w:t>
      </w:r>
      <w:r>
        <w:br/>
        <w:t>mit gutem bscheyd</w:t>
      </w:r>
      <w:r>
        <w:br/>
        <w:t>seim nechsten schwert mit trewen</w:t>
      </w:r>
      <w:r>
        <w:br/>
        <w:t>vnd helts jm gwiß,</w:t>
      </w:r>
      <w:r>
        <w:br/>
        <w:t>den wirt es nimmer rewen.</w:t>
      </w:r>
    </w:p>
    <w:p w14:paraId="3C700F57" w14:textId="77777777" w:rsidR="006B7FA4" w:rsidRDefault="006B7FA4" w:rsidP="006B7FA4">
      <w:pPr>
        <w:pStyle w:val="StandardWeb"/>
      </w:pPr>
      <w:r>
        <w:t>5. Wer nit sein gut</w:t>
      </w:r>
      <w:r>
        <w:br/>
        <w:t>auff wucher thut,</w:t>
      </w:r>
      <w:r>
        <w:br/>
        <w:t>daß er auff vorteyl dencke,</w:t>
      </w:r>
      <w:r>
        <w:br/>
        <w:t>Hat stets gedult</w:t>
      </w:r>
      <w:r>
        <w:br/>
        <w:t>mit der vnschuld,</w:t>
      </w:r>
      <w:r>
        <w:br/>
        <w:t>nimpt vber sie kein geschencke,</w:t>
      </w:r>
      <w:r>
        <w:br/>
        <w:t>Wer darnach streb,</w:t>
      </w:r>
      <w:r>
        <w:br/>
        <w:t>daß er so leb</w:t>
      </w:r>
      <w:r>
        <w:br/>
        <w:t>wie wir jm hie für schreiben,</w:t>
      </w:r>
      <w:r>
        <w:br/>
        <w:t>wird hie vnd dort</w:t>
      </w:r>
      <w:r>
        <w:br/>
        <w:t>ewig erhalten bleiben.</w:t>
      </w:r>
    </w:p>
    <w:p w14:paraId="32094C55" w14:textId="77777777" w:rsidR="006B7FA4" w:rsidRDefault="006B7FA4" w:rsidP="006B7FA4">
      <w:pPr>
        <w:pStyle w:val="StandardWeb"/>
      </w:pPr>
      <w:r>
        <w:t>6. Das hilff vns, HERR,</w:t>
      </w:r>
      <w:r>
        <w:br/>
        <w:t>durch deine ehr,</w:t>
      </w:r>
      <w:r>
        <w:br/>
        <w:t>wölst vnser immer walten,</w:t>
      </w:r>
      <w:r>
        <w:br/>
        <w:t>Wir an deim wort</w:t>
      </w:r>
      <w:r>
        <w:br/>
        <w:t>beid hie vnd dort</w:t>
      </w:r>
      <w:r>
        <w:br/>
        <w:t>selig werden erhalten.</w:t>
      </w:r>
      <w:r>
        <w:br/>
        <w:t>Dich, Vatter fron,</w:t>
      </w:r>
      <w:r>
        <w:br/>
        <w:t>vnd deinen Son</w:t>
      </w:r>
      <w:r>
        <w:br/>
        <w:t>wöllen wir Ewig loben,</w:t>
      </w:r>
      <w:r>
        <w:br/>
        <w:t>dein Heilger geist</w:t>
      </w:r>
      <w:r>
        <w:br/>
        <w:t>wöll vns mit gnad begaben.</w:t>
      </w:r>
    </w:p>
    <w:p w14:paraId="61E16B26" w14:textId="77777777" w:rsidR="006B7FA4" w:rsidRDefault="006B7FA4" w:rsidP="006B7FA4">
      <w:pPr>
        <w:pStyle w:val="berschrift2"/>
        <w:rPr>
          <w:sz w:val="36"/>
          <w:szCs w:val="36"/>
          <w:lang w:eastAsia="de-DE"/>
        </w:rPr>
      </w:pPr>
      <w:r w:rsidRPr="006B7FA4">
        <w:t>Psalm 16</w:t>
      </w:r>
      <w:r>
        <w:t xml:space="preserve"> </w:t>
      </w:r>
    </w:p>
    <w:p w14:paraId="1FD880FA" w14:textId="77777777" w:rsidR="006B7FA4" w:rsidRDefault="006B7FA4" w:rsidP="006B7FA4">
      <w:pPr>
        <w:pStyle w:val="StandardWeb"/>
      </w:pPr>
      <w:r>
        <w:rPr>
          <w:rStyle w:val="Fett"/>
        </w:rPr>
        <w:t>Ein weissagung vom leiden vnd aufferstehung Christi.</w:t>
      </w:r>
    </w:p>
    <w:p w14:paraId="4FD8A713" w14:textId="77777777" w:rsidR="006B7FA4" w:rsidRDefault="006B7FA4" w:rsidP="006B7FA4">
      <w:pPr>
        <w:pStyle w:val="StandardWeb"/>
      </w:pPr>
      <w:r>
        <w:t>1. Hort zu, jr Christen alle sandt,</w:t>
      </w:r>
      <w:r>
        <w:br/>
        <w:t>von Gott wil ich ietz singen,</w:t>
      </w:r>
      <w:r>
        <w:br/>
        <w:t>Wie er Christ, seinen son, hat gsandt,</w:t>
      </w:r>
      <w:r>
        <w:br/>
        <w:t>seinn willen zu volbringen:</w:t>
      </w:r>
      <w:r>
        <w:br/>
        <w:t>Für die so er jm außerkorn</w:t>
      </w:r>
      <w:r>
        <w:br/>
        <w:t>hat er gesetzt sein leben,</w:t>
      </w:r>
      <w:r>
        <w:br/>
        <w:t>sich in den Todt gegeben,</w:t>
      </w:r>
      <w:r>
        <w:br/>
        <w:t>Daß sie würden auffs new geborn,</w:t>
      </w:r>
      <w:r>
        <w:br/>
        <w:t>die heiligen auff erden</w:t>
      </w:r>
      <w:r>
        <w:br/>
        <w:t>vnnd die hie selig werden.</w:t>
      </w:r>
    </w:p>
    <w:p w14:paraId="458E5CD8" w14:textId="77777777" w:rsidR="006B7FA4" w:rsidRDefault="006B7FA4" w:rsidP="006B7FA4">
      <w:pPr>
        <w:pStyle w:val="StandardWeb"/>
      </w:pPr>
      <w:r>
        <w:t>2. Er spricht ›die jrem eygen thun</w:t>
      </w:r>
      <w:r>
        <w:br/>
        <w:t>vnd menschen werck nach trachten,</w:t>
      </w:r>
      <w:r>
        <w:br/>
        <w:t>Daß sie da durch kommen zur suhn,</w:t>
      </w:r>
      <w:r>
        <w:br/>
        <w:t>wann sie jr opffer schlachten,</w:t>
      </w:r>
      <w:r>
        <w:br/>
        <w:t>Ich wil verwerffen jre gab,</w:t>
      </w:r>
      <w:r>
        <w:br/>
        <w:t>jrs namens nimmer gdencken,</w:t>
      </w:r>
      <w:r>
        <w:br/>
        <w:t>den meinen wil ich schencken</w:t>
      </w:r>
      <w:r>
        <w:br/>
        <w:t>Das Erb, welchs ich erworben hab</w:t>
      </w:r>
      <w:r>
        <w:br/>
        <w:t>durch mein leiden vnd blute</w:t>
      </w:r>
      <w:r>
        <w:br/>
        <w:t>den glaubigen zu gute.</w:t>
      </w:r>
    </w:p>
    <w:p w14:paraId="018C9540" w14:textId="77777777" w:rsidR="006B7FA4" w:rsidRDefault="006B7FA4" w:rsidP="006B7FA4">
      <w:pPr>
        <w:pStyle w:val="StandardWeb"/>
      </w:pPr>
      <w:r>
        <w:t>3. Drumb wirt der HERR durch mich gepreist,</w:t>
      </w:r>
      <w:r>
        <w:br/>
        <w:t>der mich auch vnderrichtet,</w:t>
      </w:r>
      <w:r>
        <w:br/>
        <w:t>Sein götlich hülff allzeit beweist,</w:t>
      </w:r>
      <w:r>
        <w:br/>
        <w:t>sein recht hand für mich sichtet.</w:t>
      </w:r>
      <w:r>
        <w:br/>
        <w:t>Vor jm bin ich auch immerdar,</w:t>
      </w:r>
      <w:r>
        <w:br/>
        <w:t>des frew ich mich von hertzen,</w:t>
      </w:r>
      <w:r>
        <w:br/>
        <w:t>erlöst von todes schmertzen,</w:t>
      </w:r>
      <w:r>
        <w:br/>
        <w:t>Hinfürter hats mit mir kein fahr,</w:t>
      </w:r>
      <w:r>
        <w:br/>
        <w:t>fürn feinden werd wol bleiben</w:t>
      </w:r>
      <w:r>
        <w:br/>
        <w:t>die sich wölln an mich reiben.</w:t>
      </w:r>
    </w:p>
    <w:p w14:paraId="0946765F" w14:textId="77777777" w:rsidR="006B7FA4" w:rsidRDefault="006B7FA4" w:rsidP="006B7FA4">
      <w:pPr>
        <w:pStyle w:val="StandardWeb"/>
      </w:pPr>
      <w:r>
        <w:t>4. Das grab meinn leib nicht halten mag,</w:t>
      </w:r>
      <w:r>
        <w:br/>
        <w:t>das Er solt drinn verwesen,</w:t>
      </w:r>
      <w:r>
        <w:br/>
        <w:t>Wird aufferstehn am dritten tag</w:t>
      </w:r>
      <w:r>
        <w:br/>
        <w:t>vnd von dem tod genesen,</w:t>
      </w:r>
      <w:r>
        <w:br/>
        <w:t>Gen himel farn in herligkeit</w:t>
      </w:r>
      <w:r>
        <w:br/>
        <w:t>mit grosser freud vnd wonne</w:t>
      </w:r>
      <w:r>
        <w:br/>
        <w:t>vil klarer dann die Sonne,</w:t>
      </w:r>
      <w:r>
        <w:br/>
        <w:t>Zur rechten Gots in Ewigkeyt</w:t>
      </w:r>
      <w:r>
        <w:br/>
        <w:t>in menschlicher gestalte</w:t>
      </w:r>
      <w:r>
        <w:br/>
        <w:t>durch Götlich krafft vnd gwalte.‹</w:t>
      </w:r>
    </w:p>
    <w:p w14:paraId="6F37BDE0" w14:textId="77777777" w:rsidR="006B7FA4" w:rsidRDefault="006B7FA4" w:rsidP="006B7FA4">
      <w:pPr>
        <w:pStyle w:val="StandardWeb"/>
      </w:pPr>
      <w:r>
        <w:t>5. Das gib, HERR, durch dein gnade groß,</w:t>
      </w:r>
      <w:r>
        <w:br/>
        <w:t>daß wir im rechten glauben</w:t>
      </w:r>
      <w:r>
        <w:br/>
        <w:t>Dort werden deine haußgenoß,</w:t>
      </w:r>
      <w:r>
        <w:br/>
        <w:t>da vns kein feind mag rauben,</w:t>
      </w:r>
      <w:r>
        <w:br/>
        <w:t>Da du all freud vnd herligkeyt</w:t>
      </w:r>
      <w:r>
        <w:br/>
        <w:t>vnd das Ewige leben</w:t>
      </w:r>
      <w:r>
        <w:br/>
        <w:t>den glaubigen wirst geben,</w:t>
      </w:r>
      <w:r>
        <w:br/>
        <w:t>Dein heilige dreifaltigkeyt</w:t>
      </w:r>
      <w:r>
        <w:br/>
        <w:t>in deinem thron dort oben</w:t>
      </w:r>
      <w:r>
        <w:br/>
        <w:t>wir Ewig preisn vnd loben.</w:t>
      </w:r>
    </w:p>
    <w:p w14:paraId="3B60279F" w14:textId="77777777" w:rsidR="00D50127" w:rsidRDefault="00D50127" w:rsidP="00D50127">
      <w:pPr>
        <w:pStyle w:val="berschrift2"/>
        <w:rPr>
          <w:rStyle w:val="screen-reader-text"/>
        </w:rPr>
      </w:pPr>
      <w:r>
        <w:rPr>
          <w:rStyle w:val="screen-reader-text"/>
        </w:rPr>
        <w:t>Psalm 19</w:t>
      </w:r>
    </w:p>
    <w:p w14:paraId="72DCC125" w14:textId="77777777" w:rsidR="00D50127" w:rsidRDefault="00D50127" w:rsidP="00D50127">
      <w:r>
        <w:rPr>
          <w:rStyle w:val="screen-reader-text"/>
        </w:rPr>
        <w:t>Psalm XIX. Coeli enarrant.</w:t>
      </w:r>
      <w:r>
        <w:t xml:space="preserve"> </w:t>
      </w:r>
    </w:p>
    <w:p w14:paraId="19EAA619" w14:textId="77777777" w:rsidR="00D50127" w:rsidRDefault="00D50127" w:rsidP="00D50127">
      <w:pPr>
        <w:pStyle w:val="StandardWeb"/>
      </w:pPr>
      <w:r>
        <w:rPr>
          <w:rStyle w:val="Fett"/>
        </w:rPr>
        <w:t>Lob und weissagung von herlicheyt des Euangelij in aller welt.</w:t>
      </w:r>
    </w:p>
    <w:p w14:paraId="59F2D816" w14:textId="77777777" w:rsidR="00D50127" w:rsidRDefault="00D50127" w:rsidP="00D50127">
      <w:pPr>
        <w:pStyle w:val="StandardWeb"/>
      </w:pPr>
      <w:r>
        <w:t>GOtt lob, daß uns ietz wirt verkundt</w:t>
      </w:r>
      <w:r>
        <w:br/>
        <w:t>die Euangelisch lehre!</w:t>
      </w:r>
      <w:r>
        <w:br/>
        <w:t>Himel und erdt mit vollem mundt</w:t>
      </w:r>
      <w:r>
        <w:br/>
        <w:t>erzelen Gottes ehre</w:t>
      </w:r>
      <w:r>
        <w:br/>
        <w:t>Bei tag und nacht mit grossem pracht</w:t>
      </w:r>
      <w:r>
        <w:br/>
        <w:t>an allem ort auff erden,</w:t>
      </w:r>
      <w:r>
        <w:br/>
        <w:t>Ein iede sprach gibts selber nach,</w:t>
      </w:r>
      <w:r>
        <w:br/>
        <w:t>daß mög gepredigt werden</w:t>
      </w:r>
      <w:r>
        <w:br/>
        <w:t>on hindern und geferden.</w:t>
      </w:r>
    </w:p>
    <w:p w14:paraId="54589703" w14:textId="77777777" w:rsidR="00D50127" w:rsidRDefault="00D50127" w:rsidP="00D50127">
      <w:pPr>
        <w:pStyle w:val="StandardWeb"/>
      </w:pPr>
      <w:r>
        <w:t>Die Apostolisch leer her bricht,</w:t>
      </w:r>
      <w:r>
        <w:br/>
        <w:t>reycht biß an der welt ende;</w:t>
      </w:r>
      <w:r>
        <w:br/>
        <w:t>Ir richtschnur hats dahin gericht,</w:t>
      </w:r>
      <w:r>
        <w:br/>
        <w:t>laufft wie die Sonn behende,</w:t>
      </w:r>
      <w:r>
        <w:br/>
        <w:t>Die sich entprent in Orient</w:t>
      </w:r>
      <w:r>
        <w:br/>
        <w:t>und geht den Abend nider,</w:t>
      </w:r>
      <w:r>
        <w:br/>
        <w:t>Mit jrem glantz erleuchtet gantz,</w:t>
      </w:r>
      <w:r>
        <w:br/>
        <w:t>jr hitz erfrewets wider,</w:t>
      </w:r>
      <w:r>
        <w:br/>
        <w:t>machts fromb, gerecht und bider.</w:t>
      </w:r>
    </w:p>
    <w:p w14:paraId="65A631D1" w14:textId="77777777" w:rsidR="00D50127" w:rsidRDefault="00D50127" w:rsidP="00D50127">
      <w:pPr>
        <w:pStyle w:val="StandardWeb"/>
      </w:pPr>
      <w:r>
        <w:t>So thut das Euangeli auch,</w:t>
      </w:r>
      <w:r>
        <w:br/>
        <w:t>wanns die Seelen erquicket:</w:t>
      </w:r>
      <w:r>
        <w:br/>
        <w:t>Wo sein zeugniß geht recht im brauch,</w:t>
      </w:r>
      <w:r>
        <w:br/>
        <w:t>und mann sich fein drein schicket,</w:t>
      </w:r>
      <w:r>
        <w:br/>
        <w:t>Machts weiß und klug mit gutem fug</w:t>
      </w:r>
      <w:r>
        <w:br/>
        <w:t>die albern und elenden,</w:t>
      </w:r>
      <w:r>
        <w:br/>
        <w:t>Erfrewt das hertz und brengts fürwertz,</w:t>
      </w:r>
      <w:r>
        <w:br/>
        <w:t>erleucht an allen enden</w:t>
      </w:r>
      <w:r>
        <w:br/>
        <w:t>all, die sich zu jm wenden.</w:t>
      </w:r>
    </w:p>
    <w:p w14:paraId="33D21610" w14:textId="77777777" w:rsidR="00D50127" w:rsidRDefault="00D50127" w:rsidP="00D50127">
      <w:pPr>
        <w:pStyle w:val="StandardWeb"/>
      </w:pPr>
      <w:r>
        <w:t>Dann wer recht hat des HERREN forcht</w:t>
      </w:r>
      <w:r>
        <w:br/>
        <w:t>der wirdt wol ewig bleiben</w:t>
      </w:r>
      <w:r>
        <w:br/>
        <w:t>Und seinem heilgen Wort gehorcht,</w:t>
      </w:r>
      <w:r>
        <w:br/>
        <w:t>welchs er jm läßt fürschreiben.</w:t>
      </w:r>
      <w:r>
        <w:br/>
        <w:t>Das han wir hold besser dann gold,</w:t>
      </w:r>
      <w:r>
        <w:br/>
        <w:t>gar süß wie honig schmecket,</w:t>
      </w:r>
      <w:r>
        <w:br/>
        <w:t>Macht all sein knecht fromb und gerecht,</w:t>
      </w:r>
      <w:r>
        <w:br/>
        <w:t>auch von dem todt erwecket,</w:t>
      </w:r>
      <w:r>
        <w:br/>
        <w:t>mit gnad all sünd bedecket.</w:t>
      </w:r>
    </w:p>
    <w:p w14:paraId="1DA53650" w14:textId="77777777" w:rsidR="00D50127" w:rsidRDefault="00D50127" w:rsidP="00D50127">
      <w:pPr>
        <w:pStyle w:val="StandardWeb"/>
      </w:pPr>
      <w:r>
        <w:t>Der menschen fehl sind manigfalt,</w:t>
      </w:r>
      <w:r>
        <w:br/>
        <w:t>die wölst uns, HERR, verzeihen!</w:t>
      </w:r>
      <w:r>
        <w:br/>
        <w:t>Uns an der rechten leer erhalt,</w:t>
      </w:r>
      <w:r>
        <w:br/>
        <w:t>und gnad darzu verleihen,</w:t>
      </w:r>
      <w:r>
        <w:br/>
        <w:t>Von falschem rath und missethat</w:t>
      </w:r>
      <w:r>
        <w:br/>
        <w:t>unschuldig mögen leben!</w:t>
      </w:r>
      <w:r>
        <w:br/>
        <w:t>Laß gfallen dir Wort, Werck und bgir,</w:t>
      </w:r>
      <w:r>
        <w:br/>
        <w:t>deinn segen da zu geben,</w:t>
      </w:r>
      <w:r>
        <w:br/>
        <w:t>daß wir dich hoch erheben!</w:t>
      </w:r>
    </w:p>
    <w:p w14:paraId="66214E03" w14:textId="77777777" w:rsidR="00D50127" w:rsidRDefault="00D50127" w:rsidP="00D50127">
      <w:pPr>
        <w:pStyle w:val="StandardWeb"/>
      </w:pPr>
      <w:r>
        <w:t>Wir dancken dir, Got vatter werdt,</w:t>
      </w:r>
      <w:r>
        <w:br/>
        <w:t>und wölln dich immer loben,</w:t>
      </w:r>
      <w:r>
        <w:br/>
        <w:t>Der du uns armen hie auff erd</w:t>
      </w:r>
      <w:r>
        <w:br/>
        <w:t>gar reichlich thust begaben</w:t>
      </w:r>
      <w:r>
        <w:br/>
        <w:t>Durch Jesum Christ, der selber ist</w:t>
      </w:r>
      <w:r>
        <w:br/>
        <w:t>für unser sund gestorben</w:t>
      </w:r>
      <w:r>
        <w:br/>
        <w:t>Und durch sein blut uns alln zu gut</w:t>
      </w:r>
      <w:r>
        <w:br/>
        <w:t>den himel hat erworben,</w:t>
      </w:r>
      <w:r>
        <w:br/>
        <w:t xml:space="preserve">sunst wern wir all verdorben. </w:t>
      </w:r>
    </w:p>
    <w:p w14:paraId="0682BDFE" w14:textId="77777777" w:rsidR="00D50127" w:rsidRDefault="00D50127" w:rsidP="00D50127">
      <w:pPr>
        <w:pStyle w:val="berschrift2"/>
      </w:pPr>
      <w:r>
        <w:rPr>
          <w:rStyle w:val="screen-reader-text"/>
        </w:rPr>
        <w:t>Psalm 21.</w:t>
      </w:r>
      <w:r>
        <w:t xml:space="preserve"> </w:t>
      </w:r>
    </w:p>
    <w:p w14:paraId="60BF7643" w14:textId="77777777" w:rsidR="00D50127" w:rsidRDefault="00D50127" w:rsidP="00D50127">
      <w:pPr>
        <w:pStyle w:val="StandardWeb"/>
      </w:pPr>
      <w:r>
        <w:rPr>
          <w:rStyle w:val="Fett"/>
        </w:rPr>
        <w:t>Dankpsalm von der Herrlichkeit und ewigen Reich Christi und Sieg wider alle seine Feind.</w:t>
      </w:r>
    </w:p>
    <w:p w14:paraId="2C28E300" w14:textId="77777777" w:rsidR="00D50127" w:rsidRDefault="00D50127" w:rsidP="00D50127">
      <w:pPr>
        <w:pStyle w:val="StandardWeb"/>
      </w:pPr>
      <w:r>
        <w:t>1553</w:t>
      </w:r>
    </w:p>
    <w:p w14:paraId="379937BD" w14:textId="77777777" w:rsidR="00D50127" w:rsidRDefault="00D50127" w:rsidP="00D50127">
      <w:pPr>
        <w:pStyle w:val="StandardWeb"/>
      </w:pPr>
      <w:r>
        <w:t>Herr Gott in deinem höchsten Thron,</w:t>
      </w:r>
      <w:r>
        <w:br/>
        <w:t>Wie ist der König Christ dein Sohn</w:t>
      </w:r>
      <w:r>
        <w:br/>
        <w:t>So hoch bei dir erkläret.</w:t>
      </w:r>
      <w:r>
        <w:br/>
        <w:t>Was er wünschet, giebst ihm zu Stund,</w:t>
      </w:r>
      <w:r>
        <w:br/>
        <w:t>Weigerst nit, was dich bitt sein Mund</w:t>
      </w:r>
      <w:r>
        <w:br/>
        <w:t>Und was sein Herz begehret.</w:t>
      </w:r>
      <w:r>
        <w:br/>
        <w:t>Dein Güt und Segen muß er han,</w:t>
      </w:r>
      <w:r>
        <w:br/>
        <w:t>Setzst auf sein Haupt ein güldin Kron.</w:t>
      </w:r>
      <w:r>
        <w:br/>
        <w:t>Er bitt dich umb das Leben,</w:t>
      </w:r>
      <w:r>
        <w:br/>
        <w:t>Das willt ihm ewig geben.</w:t>
      </w:r>
    </w:p>
    <w:p w14:paraId="0BFC251B" w14:textId="77777777" w:rsidR="00D50127" w:rsidRDefault="00D50127" w:rsidP="00D50127">
      <w:pPr>
        <w:pStyle w:val="StandardWeb"/>
      </w:pPr>
      <w:r>
        <w:t>Giebst ihm dein Hilf und ewig Ehr,</w:t>
      </w:r>
      <w:r>
        <w:br/>
        <w:t>Daß alle Wilt dring zu ihm her,</w:t>
      </w:r>
      <w:r>
        <w:br/>
        <w:t>Mit Lob thust du ihn schmucken;</w:t>
      </w:r>
      <w:r>
        <w:br/>
        <w:t>Hast ihn zum Gnaden Stuhl gesetzt,</w:t>
      </w:r>
      <w:r>
        <w:br/>
        <w:t>In ihm sichs freut und alls ergetzt</w:t>
      </w:r>
      <w:r>
        <w:br/>
        <w:t>Und muß sich vor ihm bucken,</w:t>
      </w:r>
      <w:r>
        <w:br/>
        <w:t>Auch ihm all werden unterthan,</w:t>
      </w:r>
      <w:r>
        <w:br/>
        <w:t>Denselben König beten an.</w:t>
      </w:r>
      <w:r>
        <w:br/>
        <w:t>Der wird wol ewig bleiben.</w:t>
      </w:r>
      <w:r>
        <w:br/>
        <w:t>Wer will sich an ihn reiben?</w:t>
      </w:r>
    </w:p>
    <w:p w14:paraId="63282F4F" w14:textId="77777777" w:rsidR="00D50127" w:rsidRDefault="00D50127" w:rsidP="00D50127">
      <w:pPr>
        <w:pStyle w:val="StandardWeb"/>
      </w:pPr>
      <w:r>
        <w:t>Es strafts gar hart dein rechte Hand,</w:t>
      </w:r>
      <w:r>
        <w:br/>
        <w:t>Die dem König thun Widerstand</w:t>
      </w:r>
      <w:r>
        <w:br/>
        <w:t>Und sein Reich wöllen hassen;</w:t>
      </w:r>
      <w:r>
        <w:br/>
        <w:t>Verstoßest sie in deinem Zorn,</w:t>
      </w:r>
      <w:r>
        <w:br/>
        <w:t>Daß sie ewig werden verlorn,</w:t>
      </w:r>
      <w:r>
        <w:br/>
        <w:t>Wirst keinen leben lassen.</w:t>
      </w:r>
      <w:r>
        <w:br/>
        <w:t>Ihr Frucht und all ihrn Menschen Tand,</w:t>
      </w:r>
      <w:r>
        <w:br/>
        <w:t>Auch was sie lehren allesammt,</w:t>
      </w:r>
      <w:r>
        <w:br/>
        <w:t>Das wirst du gar ausrotten</w:t>
      </w:r>
      <w:r>
        <w:br/>
        <w:t>Und all ihr Thun verspotten.</w:t>
      </w:r>
    </w:p>
    <w:p w14:paraId="17ABD3E0" w14:textId="77777777" w:rsidR="00D50127" w:rsidRDefault="00D50127" w:rsidP="00D50127">
      <w:pPr>
        <w:pStyle w:val="StandardWeb"/>
      </w:pPr>
      <w:r>
        <w:t>All die bös Anschläg han bedacht,</w:t>
      </w:r>
      <w:r>
        <w:br/>
        <w:t>Die hast du all zu nicht gemacht,</w:t>
      </w:r>
      <w:r>
        <w:br/>
        <w:t>Daß sie jetzt leiden müssen;</w:t>
      </w:r>
      <w:r>
        <w:br/>
        <w:t>Dein Last auf ihre Schultern glegt,</w:t>
      </w:r>
      <w:r>
        <w:br/>
        <w:t>Mit Scham und Schand hast sie bedeckt,</w:t>
      </w:r>
      <w:r>
        <w:br/>
        <w:t>Müssens mit Schaden büßen.</w:t>
      </w:r>
      <w:r>
        <w:br/>
        <w:t>Aber deim König giebst du Kraft,</w:t>
      </w:r>
      <w:r>
        <w:br/>
        <w:t>Hast ihm ein ewig Reich verschafft.</w:t>
      </w:r>
      <w:r>
        <w:br/>
        <w:t>Für solch himmlische Gaben</w:t>
      </w:r>
      <w:r>
        <w:br/>
        <w:t>Wölln wir dich ewig loben.</w:t>
      </w:r>
    </w:p>
    <w:p w14:paraId="35EBFA9D" w14:textId="77777777" w:rsidR="00D50127" w:rsidRDefault="00D50127" w:rsidP="00D50127">
      <w:pPr>
        <w:pStyle w:val="StandardWeb"/>
      </w:pPr>
      <w:r>
        <w:t>Preis sei dem allmächtigen Gott,</w:t>
      </w:r>
      <w:r>
        <w:br/>
        <w:t>Der im Anfang erschaffen hat</w:t>
      </w:r>
      <w:r>
        <w:br/>
        <w:t>Alls in Himmel und Erden;</w:t>
      </w:r>
      <w:r>
        <w:br/>
        <w:t>Seim Sohn, der uns erlöst aus Gnade</w:t>
      </w:r>
      <w:r>
        <w:br/>
        <w:t>Von allem Unglück, Sünd und Tod,</w:t>
      </w:r>
      <w:r>
        <w:br/>
        <w:t>Und wollt der Mittler werden;</w:t>
      </w:r>
      <w:r>
        <w:br/>
        <w:t>Den heilgen Geist, den Tröster gut,</w:t>
      </w:r>
      <w:r>
        <w:br/>
        <w:t>Der uns für Sünd und Schand behüt,</w:t>
      </w:r>
      <w:r>
        <w:br/>
        <w:t>All, die wir ihm vertrauen,</w:t>
      </w:r>
      <w:r>
        <w:br/>
        <w:t xml:space="preserve">Im Glauben auf ihn bauen. </w:t>
      </w:r>
    </w:p>
    <w:p w14:paraId="73BEBC8B" w14:textId="77777777" w:rsidR="00D50127" w:rsidRDefault="00D50127" w:rsidP="00D50127">
      <w:pPr>
        <w:pStyle w:val="berschrift2"/>
      </w:pPr>
      <w:r>
        <w:t>Psalm 22</w:t>
      </w:r>
    </w:p>
    <w:p w14:paraId="77541D2C" w14:textId="77777777" w:rsidR="00D50127" w:rsidRDefault="00D50127" w:rsidP="00D50127">
      <w:pPr>
        <w:pStyle w:val="berschrift3"/>
        <w:rPr>
          <w:sz w:val="36"/>
          <w:szCs w:val="36"/>
          <w:lang w:eastAsia="de-DE"/>
        </w:rPr>
      </w:pPr>
      <w:r w:rsidRPr="00D50127">
        <w:t>Psalm XXII. Deus deus meus.</w:t>
      </w:r>
      <w:r>
        <w:t xml:space="preserve"> </w:t>
      </w:r>
    </w:p>
    <w:p w14:paraId="70F02AC6" w14:textId="77777777" w:rsidR="00D50127" w:rsidRDefault="00D50127" w:rsidP="00D50127">
      <w:pPr>
        <w:pStyle w:val="StandardWeb"/>
      </w:pPr>
      <w:r>
        <w:rPr>
          <w:rStyle w:val="Fett"/>
        </w:rPr>
        <w:t>Weissagung vom Leiden und aufferstehung Christi, erlösung menschlichs geschlechts, unnd ehre Göttlichs namens.</w:t>
      </w:r>
    </w:p>
    <w:p w14:paraId="48A5EFA1" w14:textId="77777777" w:rsidR="00D50127" w:rsidRDefault="00D50127" w:rsidP="00D50127">
      <w:pPr>
        <w:pStyle w:val="StandardWeb"/>
      </w:pPr>
      <w:r>
        <w:t>DA Christus an dem Creutze hieng</w:t>
      </w:r>
      <w:r>
        <w:br/>
        <w:t>in schmach zu unsern ehren,</w:t>
      </w:r>
      <w:r>
        <w:br/>
        <w:t>Für unser schuldt die straff empfieng,</w:t>
      </w:r>
      <w:r>
        <w:br/>
        <w:t>rieff er zu got dem herren:</w:t>
      </w:r>
      <w:r>
        <w:br/>
        <w:t>„Mein Got, Mein Got, wie hastu mich</w:t>
      </w:r>
      <w:r>
        <w:br/>
        <w:t>so gentzlich ubergeben!</w:t>
      </w:r>
      <w:r>
        <w:br/>
        <w:t>Ich ruff und schrei, kein hülff nit sih,</w:t>
      </w:r>
      <w:r>
        <w:br/>
        <w:t>es geht mir an dz leben!</w:t>
      </w:r>
      <w:r>
        <w:br/>
        <w:t>Ruff tag und nacht,</w:t>
      </w:r>
      <w:r>
        <w:br/>
        <w:t>doch wirt meins schreiens nit gedacht!</w:t>
      </w:r>
    </w:p>
    <w:p w14:paraId="20E6DD84" w14:textId="77777777" w:rsidR="00D50127" w:rsidRDefault="00D50127" w:rsidP="00D50127">
      <w:pPr>
        <w:pStyle w:val="StandardWeb"/>
      </w:pPr>
      <w:r>
        <w:t>Du aber wonst im heiligthumb</w:t>
      </w:r>
      <w:r>
        <w:br/>
        <w:t>und Israel dich preiset,</w:t>
      </w:r>
      <w:r>
        <w:br/>
        <w:t>Du bist gewest der vätter rhum,</w:t>
      </w:r>
      <w:r>
        <w:br/>
        <w:t>den du stedts gnad beweisest</w:t>
      </w:r>
      <w:r>
        <w:br/>
        <w:t>In aller not, die sie anfacht,</w:t>
      </w:r>
      <w:r>
        <w:br/>
        <w:t>reychtstu in deine hande,</w:t>
      </w:r>
      <w:r>
        <w:br/>
        <w:t>Auß jrem leyd und trübniß bracht,</w:t>
      </w:r>
      <w:r>
        <w:br/>
        <w:t>sie wurden nit zuschanden,</w:t>
      </w:r>
      <w:r>
        <w:br/>
        <w:t>all jr geschrei</w:t>
      </w:r>
      <w:r>
        <w:br/>
        <w:t>erhörtestu und machtst sie frei.</w:t>
      </w:r>
    </w:p>
    <w:p w14:paraId="53CCC541" w14:textId="77777777" w:rsidR="00D50127" w:rsidRDefault="00D50127" w:rsidP="00D50127">
      <w:pPr>
        <w:pStyle w:val="StandardWeb"/>
      </w:pPr>
      <w:r>
        <w:t>Ich aber bin ein wurm veracht</w:t>
      </w:r>
      <w:r>
        <w:br/>
        <w:t>und keinem menschen gleiche,</w:t>
      </w:r>
      <w:r>
        <w:br/>
        <w:t>Verspeit von iederman belacht,</w:t>
      </w:r>
      <w:r>
        <w:br/>
        <w:t>mich hönt beyd arm und reiche,</w:t>
      </w:r>
      <w:r>
        <w:br/>
        <w:t>All, die mich sehen, spotten mein,</w:t>
      </w:r>
      <w:r>
        <w:br/>
        <w:t>gegn mir jr maul auffsperren,</w:t>
      </w:r>
      <w:r>
        <w:br/>
        <w:t>Sprechen: Wie bsteht er nun so fein!</w:t>
      </w:r>
      <w:r>
        <w:br/>
        <w:t>wie rufft er nit zum HERREN,</w:t>
      </w:r>
      <w:r>
        <w:br/>
        <w:t>daß Er ietz käm</w:t>
      </w:r>
      <w:r>
        <w:br/>
        <w:t>und hülff jm, hat Er lust zu jm?</w:t>
      </w:r>
    </w:p>
    <w:p w14:paraId="71B82035" w14:textId="77777777" w:rsidR="00D50127" w:rsidRDefault="00D50127" w:rsidP="00D50127">
      <w:pPr>
        <w:pStyle w:val="StandardWeb"/>
      </w:pPr>
      <w:r>
        <w:t>Dennoch bistu mein Got und hort</w:t>
      </w:r>
      <w:r>
        <w:br/>
        <w:t>auß meiner mutter leibe,</w:t>
      </w:r>
      <w:r>
        <w:br/>
        <w:t>Ich bin dein Son und ewig Wort,</w:t>
      </w:r>
      <w:r>
        <w:br/>
        <w:t>Mensch geborn von einem weibe!</w:t>
      </w:r>
      <w:r>
        <w:br/>
        <w:t>Auff dich mich stedts verlassen hab</w:t>
      </w:r>
      <w:r>
        <w:br/>
        <w:t>von meiner mutter brüsten,</w:t>
      </w:r>
      <w:r>
        <w:br/>
        <w:t>Drumb laß in diser angst nit ab,</w:t>
      </w:r>
      <w:r>
        <w:br/>
        <w:t>mich auß der not zu fristen!</w:t>
      </w:r>
      <w:r>
        <w:br/>
        <w:t>sunst ist niemand,</w:t>
      </w:r>
      <w:r>
        <w:br/>
        <w:t>der mir ietz reycht der hülffen hand.</w:t>
      </w:r>
    </w:p>
    <w:p w14:paraId="3FB88A0A" w14:textId="77777777" w:rsidR="00D50127" w:rsidRDefault="00D50127" w:rsidP="00D50127">
      <w:pPr>
        <w:pStyle w:val="StandardWeb"/>
      </w:pPr>
      <w:r>
        <w:t>Groß Ochsen und vil feyster Stier</w:t>
      </w:r>
      <w:r>
        <w:br/>
        <w:t>mich gwaltiglich umbringen,</w:t>
      </w:r>
      <w:r>
        <w:br/>
        <w:t>Sperrn auff jrn rachen gegen mir,</w:t>
      </w:r>
      <w:r>
        <w:br/>
        <w:t>wie Löwen mich verschlingen,</w:t>
      </w:r>
      <w:r>
        <w:br/>
        <w:t>Bin wie ein wasser auß gestürtzt,</w:t>
      </w:r>
      <w:r>
        <w:br/>
        <w:t>mein hertz wie wachs zerflossen,</w:t>
      </w:r>
      <w:r>
        <w:br/>
        <w:t>Mein safft vertrucknet und verkürtzt,</w:t>
      </w:r>
      <w:r>
        <w:br/>
        <w:t>gantz trostloß und verlassen,</w:t>
      </w:r>
      <w:r>
        <w:br/>
        <w:t>mein zung anklebt</w:t>
      </w:r>
      <w:r>
        <w:br/>
        <w:t>und ist nichts mehr an mir, das lebt.</w:t>
      </w:r>
    </w:p>
    <w:p w14:paraId="259473FB" w14:textId="77777777" w:rsidR="00D50127" w:rsidRDefault="00D50127" w:rsidP="00D50127">
      <w:pPr>
        <w:pStyle w:val="StandardWeb"/>
      </w:pPr>
      <w:r>
        <w:t>Es rotten sich vil böser hund</w:t>
      </w:r>
      <w:r>
        <w:br/>
        <w:t>mich gar umbgeben haben,</w:t>
      </w:r>
      <w:r>
        <w:br/>
        <w:t>Han mir mein hend und füß verwundt,</w:t>
      </w:r>
      <w:r>
        <w:br/>
        <w:t>mit negeln gar durchgraben,</w:t>
      </w:r>
      <w:r>
        <w:br/>
        <w:t>Gantz außgereckt hang ich hie bloß,</w:t>
      </w:r>
      <w:r>
        <w:br/>
        <w:t>all mein gebein möcht zelen,</w:t>
      </w:r>
      <w:r>
        <w:br/>
        <w:t>Umb mein kleydt werffen sie daß loß</w:t>
      </w:r>
      <w:r>
        <w:br/>
        <w:t>und meinen rock verspielen,</w:t>
      </w:r>
      <w:r>
        <w:br/>
        <w:t>mein schmach und pein</w:t>
      </w:r>
      <w:r>
        <w:br/>
        <w:t>lassens jrs hertzen freude sein.</w:t>
      </w:r>
    </w:p>
    <w:p w14:paraId="4B322F90" w14:textId="77777777" w:rsidR="00D50127" w:rsidRDefault="00D50127" w:rsidP="00D50127">
      <w:pPr>
        <w:pStyle w:val="StandardWeb"/>
      </w:pPr>
      <w:r>
        <w:t>Doch wirstu mich auß diesem leyd</w:t>
      </w:r>
      <w:r>
        <w:br/>
        <w:t>vom todt und Hellschem schrecken</w:t>
      </w:r>
      <w:r>
        <w:br/>
        <w:t>Bringen zu grosser herligkeyt,</w:t>
      </w:r>
      <w:r>
        <w:br/>
        <w:t>am dritten tag erwecken,</w:t>
      </w:r>
      <w:r>
        <w:br/>
        <w:t>Daß ich deins Namens ehr und rhum</w:t>
      </w:r>
      <w:r>
        <w:br/>
        <w:t>meinn Brüdern mög verkünden,</w:t>
      </w:r>
      <w:r>
        <w:br/>
        <w:t>Daß man durch Gnad allein wirdt fromb,</w:t>
      </w:r>
      <w:r>
        <w:br/>
        <w:t>erlöst von Todt und Sünden,</w:t>
      </w:r>
      <w:r>
        <w:br/>
        <w:t>Von pein der Hell,</w:t>
      </w:r>
      <w:r>
        <w:br/>
        <w:t>des frewt sich Jacob und Israel!</w:t>
      </w:r>
    </w:p>
    <w:p w14:paraId="5F5776CF" w14:textId="77777777" w:rsidR="00D50127" w:rsidRDefault="00D50127" w:rsidP="00D50127">
      <w:pPr>
        <w:pStyle w:val="StandardWeb"/>
      </w:pPr>
      <w:r>
        <w:t>Dann du, HERR Got, hast nit verschmeht</w:t>
      </w:r>
      <w:r>
        <w:br/>
        <w:t>den elenden und armen!</w:t>
      </w:r>
      <w:r>
        <w:br/>
        <w:t>Dein gnad ubr all gar reichlich geht,</w:t>
      </w:r>
      <w:r>
        <w:br/>
        <w:t>läßst dich der welt erbarmen!</w:t>
      </w:r>
      <w:r>
        <w:br/>
        <w:t>Vom Auffgang biß zum Nidergang</w:t>
      </w:r>
      <w:r>
        <w:br/>
        <w:t>mit deinem wort sie peisest!</w:t>
      </w:r>
      <w:r>
        <w:br/>
        <w:t>Des sagen dir die frommen danck,</w:t>
      </w:r>
      <w:r>
        <w:br/>
        <w:t>den du solch gnad beweisest,</w:t>
      </w:r>
      <w:r>
        <w:br/>
        <w:t>und frewen sich,</w:t>
      </w:r>
      <w:r>
        <w:br/>
        <w:t>daß sie solln leben Ewiglich!</w:t>
      </w:r>
    </w:p>
    <w:p w14:paraId="3975D8B0" w14:textId="77777777" w:rsidR="00D50127" w:rsidRDefault="00D50127" w:rsidP="00D50127">
      <w:pPr>
        <w:pStyle w:val="StandardWeb"/>
      </w:pPr>
      <w:r>
        <w:t>Dann wirdt dein nam gepredigt recht,</w:t>
      </w:r>
      <w:r>
        <w:br/>
        <w:t>wann mich die Heyden ehren,</w:t>
      </w:r>
      <w:r>
        <w:br/>
        <w:t>Für mir anbetten all geschlecht</w:t>
      </w:r>
      <w:r>
        <w:br/>
        <w:t>und sich zu mir bekeren,</w:t>
      </w:r>
      <w:r>
        <w:br/>
        <w:t>König und Fürsten alle die,</w:t>
      </w:r>
      <w:r>
        <w:br/>
        <w:t>beyd armen und geringen,</w:t>
      </w:r>
      <w:r>
        <w:br/>
        <w:t>Für mir solln biegen jre knie,</w:t>
      </w:r>
      <w:r>
        <w:br/>
        <w:t>zu meinem Reich eindringen,</w:t>
      </w:r>
      <w:r>
        <w:br/>
        <w:t>daß sich dein ehr</w:t>
      </w:r>
      <w:r>
        <w:br/>
        <w:t>biß an das end der welt vermehr.“</w:t>
      </w:r>
    </w:p>
    <w:p w14:paraId="7906AA95" w14:textId="77777777" w:rsidR="00D50127" w:rsidRDefault="00D50127" w:rsidP="00D50127">
      <w:pPr>
        <w:pStyle w:val="StandardWeb"/>
      </w:pPr>
      <w:r>
        <w:t>Dein Sam bleibt in der Christenheyt,</w:t>
      </w:r>
      <w:r>
        <w:br/>
        <w:t>deimn Namen zu verkünden</w:t>
      </w:r>
      <w:r>
        <w:br/>
        <w:t>Von gschlecht zu gschlecht wirdt außgebreyt,</w:t>
      </w:r>
      <w:r>
        <w:br/>
        <w:t>von kind zu kindes kinden,</w:t>
      </w:r>
      <w:r>
        <w:br/>
        <w:t>Daß wir von Sünd gewaschen reyn</w:t>
      </w:r>
      <w:r>
        <w:br/>
        <w:t>auffs new werden geboren:</w:t>
      </w:r>
      <w:r>
        <w:br/>
        <w:t>Das thustu, HERR und Got, allein</w:t>
      </w:r>
      <w:r>
        <w:br/>
        <w:t>an den, die du erkoren</w:t>
      </w:r>
      <w:r>
        <w:br/>
        <w:t>durch Jesum Christ,</w:t>
      </w:r>
      <w:r>
        <w:br/>
        <w:t>der unser Got und heyland ist.</w:t>
      </w:r>
    </w:p>
    <w:p w14:paraId="0FCAFD62" w14:textId="77777777" w:rsidR="00D50127" w:rsidRDefault="00D50127" w:rsidP="00D50127">
      <w:pPr>
        <w:pStyle w:val="StandardWeb"/>
      </w:pPr>
      <w:r>
        <w:t>Dein Nam, Vatter im himelreich,</w:t>
      </w:r>
      <w:r>
        <w:br/>
        <w:t>muß hie geheilget werden,</w:t>
      </w:r>
      <w:r>
        <w:br/>
        <w:t>Und widerfar dein gnad alln gleich,</w:t>
      </w:r>
      <w:r>
        <w:br/>
        <w:t>dein will gescheh auff erden</w:t>
      </w:r>
      <w:r>
        <w:br/>
        <w:t>Der maß wie dort im himel hoch,</w:t>
      </w:r>
      <w:r>
        <w:br/>
        <w:t>den leib wöllst uns erneren,</w:t>
      </w:r>
      <w:r>
        <w:br/>
        <w:t>Laß uns die schuldt gnediglich nach,</w:t>
      </w:r>
      <w:r>
        <w:br/>
        <w:t>wöllst unser feind bekeren,</w:t>
      </w:r>
      <w:r>
        <w:br/>
        <w:t>auß allem leydt</w:t>
      </w:r>
      <w:r>
        <w:br/>
        <w:t xml:space="preserve">hilff uns zur Ewign seligkeyt! </w:t>
      </w:r>
    </w:p>
    <w:p w14:paraId="7CAC500B" w14:textId="77777777" w:rsidR="00D50127" w:rsidRDefault="00D50127" w:rsidP="00D50127">
      <w:pPr>
        <w:pStyle w:val="berschrift2"/>
      </w:pPr>
      <w:r>
        <w:rPr>
          <w:rStyle w:val="screen-reader-text"/>
        </w:rPr>
        <w:t>Psalm 23.</w:t>
      </w:r>
      <w:r>
        <w:t xml:space="preserve"> </w:t>
      </w:r>
    </w:p>
    <w:p w14:paraId="7987B260" w14:textId="77777777" w:rsidR="00D50127" w:rsidRDefault="00D50127" w:rsidP="00D50127">
      <w:pPr>
        <w:pStyle w:val="StandardWeb"/>
      </w:pPr>
      <w:r>
        <w:rPr>
          <w:rStyle w:val="Hervorhebung"/>
          <w:rFonts w:eastAsiaTheme="majorEastAsia"/>
        </w:rPr>
        <w:t>Eine Weissagung vom Reich Christi, und daß ihn alle Welt annehmen solle.</w:t>
      </w:r>
    </w:p>
    <w:p w14:paraId="65D2FACB" w14:textId="77777777" w:rsidR="00D50127" w:rsidRDefault="00D50127" w:rsidP="00D50127">
      <w:pPr>
        <w:pStyle w:val="StandardWeb"/>
      </w:pPr>
      <w:r>
        <w:t>Gott Lob, daß wir die Gottes Kraft</w:t>
      </w:r>
      <w:r>
        <w:br/>
        <w:t>In aller Welt jetzt sehen;</w:t>
      </w:r>
      <w:r>
        <w:br/>
        <w:t>Sein Wille das Evangeli schafft,</w:t>
      </w:r>
      <w:r>
        <w:br/>
        <w:t>Und müssens lan geschehen.</w:t>
      </w:r>
      <w:r>
        <w:br/>
        <w:t>Ob man jetzt tob und machs auch grob,</w:t>
      </w:r>
      <w:r>
        <w:br/>
        <w:t>Schaffts dennoch seinen Willen.</w:t>
      </w:r>
      <w:r>
        <w:br/>
        <w:t>Man lauf, man renn, man köpf, man brenn,</w:t>
      </w:r>
      <w:r>
        <w:br/>
        <w:t>Wirds gwißlich niemand stillen;</w:t>
      </w:r>
      <w:r>
        <w:br/>
        <w:t>Es muß sein Lauf erfüllen.</w:t>
      </w:r>
    </w:p>
    <w:p w14:paraId="69EC2991" w14:textId="77777777" w:rsidR="00D50127" w:rsidRDefault="00D50127" w:rsidP="00D50127">
      <w:pPr>
        <w:pStyle w:val="StandardWeb"/>
      </w:pPr>
      <w:r>
        <w:t>All, die sich aber geben drein</w:t>
      </w:r>
      <w:r>
        <w:br/>
        <w:t>Und lassens fröhlich walten,</w:t>
      </w:r>
      <w:r>
        <w:br/>
        <w:t>Sollen von Sünden werden rein</w:t>
      </w:r>
      <w:r>
        <w:br/>
        <w:t>Und durch dasselb erhalten.</w:t>
      </w:r>
      <w:r>
        <w:br/>
        <w:t>Die ihre Herz nit dort hinwärts</w:t>
      </w:r>
      <w:r>
        <w:br/>
        <w:t>Nach loser Lehre biegen,</w:t>
      </w:r>
      <w:r>
        <w:br/>
        <w:t>Nit sein bereit zu falschem Eid,</w:t>
      </w:r>
      <w:r>
        <w:br/>
        <w:t>Die werden dadurch siegen,</w:t>
      </w:r>
      <w:r>
        <w:br/>
        <w:t>Sünd, Tod und Hell betriegen.</w:t>
      </w:r>
    </w:p>
    <w:p w14:paraId="24038821" w14:textId="77777777" w:rsidR="00D50127" w:rsidRDefault="00D50127" w:rsidP="00D50127">
      <w:pPr>
        <w:pStyle w:val="StandardWeb"/>
      </w:pPr>
      <w:r>
        <w:t>Sie sölln den Segen von dem Herrn</w:t>
      </w:r>
      <w:r>
        <w:br/>
        <w:t>Und Grechtigkeit empfangen.</w:t>
      </w:r>
      <w:r>
        <w:br/>
        <w:t>Gott wird sein Heil an den vermehrn,</w:t>
      </w:r>
      <w:r>
        <w:br/>
        <w:t>Die darnach thut verlangen.</w:t>
      </w:r>
      <w:r>
        <w:br/>
        <w:t>Des Herrn Geschlecht bleibt allzeit recht,</w:t>
      </w:r>
      <w:r>
        <w:br/>
        <w:t>Die seinem Wort nachjagen,</w:t>
      </w:r>
      <w:r>
        <w:br/>
        <w:t>Thut ihn zu Stund sein Willen kund,</w:t>
      </w:r>
      <w:r>
        <w:br/>
        <w:t>Wann ihm fleißig nachfragen;</w:t>
      </w:r>
      <w:r>
        <w:br/>
        <w:t>Niemand wird sie verklagen.</w:t>
      </w:r>
    </w:p>
    <w:p w14:paraId="368A1568" w14:textId="77777777" w:rsidR="00D50127" w:rsidRDefault="00D50127" w:rsidP="00D50127">
      <w:pPr>
        <w:pStyle w:val="StandardWeb"/>
      </w:pPr>
      <w:r>
        <w:t>Darumb, ihr Herrn, wöllt wacker sein,</w:t>
      </w:r>
      <w:r>
        <w:br/>
        <w:t>Eur Thor macht hoch und weite.</w:t>
      </w:r>
      <w:r>
        <w:br/>
        <w:t>Es zeucht der Ehrenkönig rein,</w:t>
      </w:r>
      <w:r>
        <w:br/>
        <w:t>Der mächtig ist im Streite.</w:t>
      </w:r>
      <w:r>
        <w:br/>
        <w:t>Ob Jemand zagt, weiter nachfragt,</w:t>
      </w:r>
      <w:r>
        <w:br/>
        <w:t>Wollt ihn halten verdächtig,</w:t>
      </w:r>
      <w:r>
        <w:br/>
        <w:t>Dem sagen wir, daß sich drauf verlaß,</w:t>
      </w:r>
      <w:r>
        <w:br/>
        <w:t>Er ist der König mächtig,</w:t>
      </w:r>
      <w:r>
        <w:br/>
        <w:t>Im Streit stark, gwaltig, prächtig.</w:t>
      </w:r>
    </w:p>
    <w:p w14:paraId="6A641231" w14:textId="77777777" w:rsidR="00D50127" w:rsidRDefault="00D50127" w:rsidP="00D50127">
      <w:pPr>
        <w:pStyle w:val="StandardWeb"/>
      </w:pPr>
      <w:r>
        <w:t>Drumb thut frisch fröhlich auf eur Thor,</w:t>
      </w:r>
      <w:r>
        <w:br/>
        <w:t>Es soll euch sein ohn Schaden;</w:t>
      </w:r>
      <w:r>
        <w:br/>
        <w:t>Der Ehrenkönig ist davor,</w:t>
      </w:r>
      <w:r>
        <w:br/>
        <w:t>Er kommt mit eitel Gnaden.</w:t>
      </w:r>
      <w:r>
        <w:br/>
        <w:t>Fragt weiter nicht und seid bericht,</w:t>
      </w:r>
      <w:r>
        <w:br/>
        <w:t>Er ist der Ehrenkönig,</w:t>
      </w:r>
      <w:r>
        <w:br/>
        <w:t>Der rechte Gott von Zebaoth;</w:t>
      </w:r>
      <w:r>
        <w:br/>
        <w:t>Werd ihm nit widerspännig</w:t>
      </w:r>
      <w:r>
        <w:br/>
        <w:t>Und seid ihm unterthänig.</w:t>
      </w:r>
    </w:p>
    <w:p w14:paraId="1C1AD2B8" w14:textId="77777777" w:rsidR="00D50127" w:rsidRDefault="00D50127" w:rsidP="00D50127">
      <w:pPr>
        <w:pStyle w:val="StandardWeb"/>
      </w:pPr>
      <w:r>
        <w:t>Deß dankn wir Gott für solche Gnad</w:t>
      </w:r>
      <w:r>
        <w:br/>
        <w:t>Und wölln an ihm nit zagen,</w:t>
      </w:r>
      <w:r>
        <w:br/>
        <w:t>Der uns so hoch begnadet hat</w:t>
      </w:r>
      <w:r>
        <w:br/>
        <w:t>Jetzt in den letzten Tagen</w:t>
      </w:r>
      <w:r>
        <w:br/>
        <w:t>Durch Jesum Christ, der für uns ist</w:t>
      </w:r>
      <w:r>
        <w:br/>
        <w:t>Zum Opfer übergeben,</w:t>
      </w:r>
      <w:r>
        <w:br/>
        <w:t>Vergoß sein Blut uns alln zu gut,</w:t>
      </w:r>
      <w:r>
        <w:br/>
        <w:t>Auf daß wir in ihm leben,</w:t>
      </w:r>
      <w:r>
        <w:br/>
        <w:t xml:space="preserve">Ewig in Freuden schweben. </w:t>
      </w:r>
    </w:p>
    <w:p w14:paraId="73DAA565" w14:textId="77777777" w:rsidR="006B7FA4" w:rsidRDefault="006B7FA4" w:rsidP="006B7FA4">
      <w:pPr>
        <w:pStyle w:val="berschrift2"/>
      </w:pPr>
      <w:r>
        <w:rPr>
          <w:rStyle w:val="screen-reader-text"/>
        </w:rPr>
        <w:t>Psalm 25</w:t>
      </w:r>
      <w:r>
        <w:t xml:space="preserve"> </w:t>
      </w:r>
    </w:p>
    <w:p w14:paraId="26080D87" w14:textId="77777777" w:rsidR="006B7FA4" w:rsidRDefault="006B7FA4" w:rsidP="006B7FA4">
      <w:pPr>
        <w:pStyle w:val="StandardWeb"/>
      </w:pPr>
      <w:r>
        <w:rPr>
          <w:rStyle w:val="Fett"/>
        </w:rPr>
        <w:t>Gebetpsalm, daß Got regieren, sünde vergeben, trösten vnd erretten wölle.</w:t>
      </w:r>
    </w:p>
    <w:p w14:paraId="1DFBB502" w14:textId="77777777" w:rsidR="006B7FA4" w:rsidRDefault="006B7FA4" w:rsidP="006B7FA4">
      <w:pPr>
        <w:pStyle w:val="StandardWeb"/>
      </w:pPr>
      <w:r>
        <w:t>1. An allen menschen gar verzagt</w:t>
      </w:r>
      <w:r>
        <w:br/>
        <w:t>zu dir mein seel wil geben,</w:t>
      </w:r>
      <w:r>
        <w:br/>
        <w:t>HERR, Got, auff dich hab ichs gewagt,</w:t>
      </w:r>
      <w:r>
        <w:br/>
        <w:t>erhalt mich bei dem leben,</w:t>
      </w:r>
      <w:r>
        <w:br/>
        <w:t>All mein zuflucht stell ich an dich,</w:t>
      </w:r>
      <w:r>
        <w:br/>
        <w:t>laß nit zuschanden werden mich,</w:t>
      </w:r>
      <w:r>
        <w:br/>
        <w:t>daß sich mein feind nit frewen.</w:t>
      </w:r>
    </w:p>
    <w:p w14:paraId="5C5BD3B5" w14:textId="77777777" w:rsidR="006B7FA4" w:rsidRDefault="006B7FA4" w:rsidP="006B7FA4">
      <w:pPr>
        <w:pStyle w:val="StandardWeb"/>
      </w:pPr>
      <w:r>
        <w:t>2. Es wirt niemand verschämet stehn</w:t>
      </w:r>
      <w:r>
        <w:br/>
        <w:t>von den die auff dich bawen,</w:t>
      </w:r>
      <w:r>
        <w:br/>
        <w:t>An deiner hand sie sicher gehn,</w:t>
      </w:r>
      <w:r>
        <w:br/>
        <w:t>der kauff wirt sie nit rawen,</w:t>
      </w:r>
      <w:r>
        <w:br/>
        <w:t>Verschämet müssen all die sein</w:t>
      </w:r>
      <w:r>
        <w:br/>
        <w:t>die leyd anthun den armen dein</w:t>
      </w:r>
      <w:r>
        <w:br/>
        <w:t>vn recht vnd all vrsachen.</w:t>
      </w:r>
    </w:p>
    <w:p w14:paraId="49D5B99E" w14:textId="77777777" w:rsidR="006B7FA4" w:rsidRDefault="006B7FA4" w:rsidP="006B7FA4">
      <w:pPr>
        <w:pStyle w:val="StandardWeb"/>
      </w:pPr>
      <w:r>
        <w:t>3. Zeyg mir den weg der grechtigkeyt,</w:t>
      </w:r>
      <w:r>
        <w:br/>
        <w:t>den steyg zu dir mich lere,</w:t>
      </w:r>
      <w:r>
        <w:br/>
        <w:t>Vnd leyte mich in deinr warheyt,</w:t>
      </w:r>
      <w:r>
        <w:br/>
        <w:t>dann du bist Got mein HERRE,</w:t>
      </w:r>
      <w:r>
        <w:br/>
        <w:t>Mein heyl vnd trost, mein hülff vnd rath,</w:t>
      </w:r>
      <w:r>
        <w:br/>
        <w:t>daran mein seel ein gfallen hat</w:t>
      </w:r>
      <w:r>
        <w:br/>
        <w:t>vnd stedtig darauff trutzet.</w:t>
      </w:r>
    </w:p>
    <w:p w14:paraId="273ECDB3" w14:textId="77777777" w:rsidR="006B7FA4" w:rsidRDefault="006B7FA4" w:rsidP="006B7FA4">
      <w:pPr>
        <w:pStyle w:val="StandardWeb"/>
      </w:pPr>
      <w:r>
        <w:t>4. Laß dir, mein Gott, zu hertzen gehn</w:t>
      </w:r>
      <w:r>
        <w:br/>
        <w:t>vnd wöllst daran gedencken,</w:t>
      </w:r>
      <w:r>
        <w:br/>
        <w:t>Wie all die deinen mit dir stehn</w:t>
      </w:r>
      <w:r>
        <w:br/>
        <w:t>den du dein gnad thust schencken,</w:t>
      </w:r>
      <w:r>
        <w:br/>
        <w:t>Von Ewigkeyt in auß ersehn,</w:t>
      </w:r>
      <w:r>
        <w:br/>
        <w:t>bewaret in dem rathe dein,</w:t>
      </w:r>
      <w:r>
        <w:br/>
        <w:t>da durch sie selig werden.</w:t>
      </w:r>
    </w:p>
    <w:p w14:paraId="2F6603B3" w14:textId="77777777" w:rsidR="006B7FA4" w:rsidRDefault="006B7FA4" w:rsidP="006B7FA4">
      <w:pPr>
        <w:pStyle w:val="StandardWeb"/>
      </w:pPr>
      <w:r>
        <w:t>5. Meiner jugent vnwissenheyt</w:t>
      </w:r>
      <w:r>
        <w:br/>
        <w:t>vnd aller meiner schulde</w:t>
      </w:r>
      <w:r>
        <w:br/>
        <w:t>Gdenck nit, mein Got, sie sind mir leyd,</w:t>
      </w:r>
      <w:r>
        <w:br/>
        <w:t>sonder nach deiner hulde</w:t>
      </w:r>
      <w:r>
        <w:br/>
        <w:t>Wöllstu, O HERR, erbarmen dich,</w:t>
      </w:r>
      <w:r>
        <w:br/>
        <w:t>von allen sünden freien mich</w:t>
      </w:r>
      <w:r>
        <w:br/>
        <w:t>vmb deiner güte willen.</w:t>
      </w:r>
    </w:p>
    <w:p w14:paraId="77A8C24A" w14:textId="77777777" w:rsidR="006B7FA4" w:rsidRDefault="006B7FA4" w:rsidP="006B7FA4">
      <w:pPr>
        <w:pStyle w:val="StandardWeb"/>
      </w:pPr>
      <w:r>
        <w:t>6. Der HERR ist gut, richtig vnd süß</w:t>
      </w:r>
      <w:r>
        <w:br/>
        <w:t>allen die an jm hangen.</w:t>
      </w:r>
      <w:r>
        <w:br/>
        <w:t>Ob auff dem weg schon gleit jr füß,</w:t>
      </w:r>
      <w:r>
        <w:br/>
        <w:t>wirt Er sie doch empfangen</w:t>
      </w:r>
      <w:r>
        <w:br/>
        <w:t>Vnd leren sie den willen sein,</w:t>
      </w:r>
      <w:r>
        <w:br/>
        <w:t>geschriben in jr hertze fein</w:t>
      </w:r>
      <w:r>
        <w:br/>
        <w:t>nach seinem wolgefallen.</w:t>
      </w:r>
    </w:p>
    <w:p w14:paraId="2032900A" w14:textId="77777777" w:rsidR="006B7FA4" w:rsidRDefault="006B7FA4" w:rsidP="006B7FA4">
      <w:pPr>
        <w:pStyle w:val="StandardWeb"/>
      </w:pPr>
      <w:r>
        <w:t>7. Des HERREN weg sind stedts gestelt</w:t>
      </w:r>
      <w:r>
        <w:br/>
        <w:t>auff warheyt, guad vnd güten,</w:t>
      </w:r>
      <w:r>
        <w:br/>
        <w:t>Den seinen Er die zusag helt</w:t>
      </w:r>
      <w:r>
        <w:br/>
        <w:t>vnd wils dabei behüten</w:t>
      </w:r>
      <w:r>
        <w:br/>
        <w:t>Die fragen nach dem worte sein</w:t>
      </w:r>
      <w:r>
        <w:br/>
        <w:t>vnd glauben was Er lobt darinn,</w:t>
      </w:r>
      <w:r>
        <w:br/>
        <w:t>wie vns die schrifft vermeldet.</w:t>
      </w:r>
    </w:p>
    <w:p w14:paraId="4ECC8C8D" w14:textId="77777777" w:rsidR="006B7FA4" w:rsidRDefault="006B7FA4" w:rsidP="006B7FA4">
      <w:pPr>
        <w:pStyle w:val="StandardWeb"/>
      </w:pPr>
      <w:r>
        <w:t>8. Vmb deines Namens willn, O HERR,</w:t>
      </w:r>
      <w:r>
        <w:br/>
        <w:t>biß gnedig meiner Sünde.</w:t>
      </w:r>
      <w:r>
        <w:br/>
        <w:t>Sie wächst vnd mehrt sich immermehr</w:t>
      </w:r>
      <w:r>
        <w:br/>
        <w:t>vnd schreckt mich alle stunde.</w:t>
      </w:r>
      <w:r>
        <w:br/>
        <w:t>Drumb leer mich dein gesetz all tag,</w:t>
      </w:r>
      <w:r>
        <w:br/>
        <w:t>daß ich den weg erwelen mag</w:t>
      </w:r>
      <w:r>
        <w:br/>
        <w:t>der dir ist wolgefellig.</w:t>
      </w:r>
    </w:p>
    <w:p w14:paraId="1838CA8D" w14:textId="77777777" w:rsidR="006B7FA4" w:rsidRDefault="006B7FA4" w:rsidP="006B7FA4">
      <w:pPr>
        <w:pStyle w:val="StandardWeb"/>
      </w:pPr>
      <w:r>
        <w:t>9. Wer lebet in der Gottes forcht</w:t>
      </w:r>
      <w:r>
        <w:br/>
        <w:t>wirdt seine güter erben,</w:t>
      </w:r>
      <w:r>
        <w:br/>
        <w:t>Wer im glauben seim Wort gehorcht</w:t>
      </w:r>
      <w:r>
        <w:br/>
        <w:t>die sollen nicht verderben,</w:t>
      </w:r>
      <w:r>
        <w:br/>
        <w:t>Der HERR ist jr verborgen schildt,</w:t>
      </w:r>
      <w:r>
        <w:br/>
        <w:t>sein Geheymniß Er jn vermeldt</w:t>
      </w:r>
      <w:r>
        <w:br/>
        <w:t>die nach seim willen leben.</w:t>
      </w:r>
    </w:p>
    <w:p w14:paraId="55BF4815" w14:textId="77777777" w:rsidR="006B7FA4" w:rsidRDefault="006B7FA4" w:rsidP="006B7FA4">
      <w:pPr>
        <w:pStyle w:val="StandardWeb"/>
      </w:pPr>
      <w:r>
        <w:t>10. Mein augen sind all zeit zu dir,</w:t>
      </w:r>
      <w:r>
        <w:br/>
        <w:t>o HERR, mein Got, gerichtet,</w:t>
      </w:r>
      <w:r>
        <w:br/>
        <w:t>Daß du helffst auß dem netze mir</w:t>
      </w:r>
      <w:r>
        <w:br/>
        <w:t>dern die mich han vernichtet.</w:t>
      </w:r>
      <w:r>
        <w:br/>
        <w:t>Erbarm dich mein vnd sih mich an,</w:t>
      </w:r>
      <w:r>
        <w:br/>
        <w:t>dann arm bin ich, von iederman</w:t>
      </w:r>
      <w:r>
        <w:br/>
        <w:t>auch gar vnd gantz verlassen.</w:t>
      </w:r>
    </w:p>
    <w:p w14:paraId="263D24B3" w14:textId="77777777" w:rsidR="006B7FA4" w:rsidRDefault="006B7FA4" w:rsidP="006B7FA4">
      <w:pPr>
        <w:pStyle w:val="StandardWeb"/>
      </w:pPr>
      <w:r>
        <w:t>11. Meins hertzen weh richt mich ietz hin,</w:t>
      </w:r>
      <w:r>
        <w:br/>
        <w:t>komm, HERR, vnd tröst mich wider.</w:t>
      </w:r>
      <w:r>
        <w:br/>
        <w:t>Schaw, wie ich gar vernichtet bin,</w:t>
      </w:r>
      <w:r>
        <w:br/>
        <w:t>im elend lig darnider.</w:t>
      </w:r>
      <w:r>
        <w:br/>
        <w:t>Darumb vergib die Sünde mein,</w:t>
      </w:r>
      <w:r>
        <w:br/>
        <w:t>sih an, wie vil der feinde sein</w:t>
      </w:r>
      <w:r>
        <w:br/>
        <w:t>die mich on sach verfolgen.</w:t>
      </w:r>
    </w:p>
    <w:p w14:paraId="12B59D0E" w14:textId="77777777" w:rsidR="006B7FA4" w:rsidRDefault="006B7FA4" w:rsidP="006B7FA4">
      <w:pPr>
        <w:pStyle w:val="StandardWeb"/>
      </w:pPr>
      <w:r>
        <w:t>12. Beschütz mein seel vnd rette mich,</w:t>
      </w:r>
      <w:r>
        <w:br/>
        <w:t>laß mich nit gar verkommen.</w:t>
      </w:r>
      <w:r>
        <w:br/>
        <w:t>Meinn trost setz ich allein auff dich,</w:t>
      </w:r>
      <w:r>
        <w:br/>
        <w:t>des frewen sich die frommen,</w:t>
      </w:r>
      <w:r>
        <w:br/>
        <w:t>So komm bald, HERR, vnd hilff vns auff,</w:t>
      </w:r>
      <w:r>
        <w:br/>
        <w:t>Israel, deinem armen hauff,</w:t>
      </w:r>
      <w:r>
        <w:br/>
        <w:t>der dir allein anhanget.</w:t>
      </w:r>
    </w:p>
    <w:p w14:paraId="5C56D423" w14:textId="77777777" w:rsidR="006B7FA4" w:rsidRDefault="006B7FA4" w:rsidP="006B7FA4">
      <w:pPr>
        <w:pStyle w:val="StandardWeb"/>
      </w:pPr>
      <w:r>
        <w:t>13. Got Vatter, Son vnd Heilgem geist</w:t>
      </w:r>
      <w:r>
        <w:br/>
        <w:t>wöllen wir ewig preisen,</w:t>
      </w:r>
      <w:r>
        <w:br/>
        <w:t>Sein wolthat rhümen allermeist</w:t>
      </w:r>
      <w:r>
        <w:br/>
        <w:t>die er vns thut beweisen,</w:t>
      </w:r>
      <w:r>
        <w:br/>
        <w:t>Der vns auff erden gnug beschert,</w:t>
      </w:r>
      <w:r>
        <w:br/>
        <w:t>die seel auch ewig dort ernert,</w:t>
      </w:r>
      <w:r>
        <w:br/>
        <w:t>dem singn wir Haleluia.</w:t>
      </w:r>
    </w:p>
    <w:p w14:paraId="669EBC9E" w14:textId="77777777" w:rsidR="006B7FA4" w:rsidRDefault="006B7FA4" w:rsidP="006B7FA4">
      <w:pPr>
        <w:pStyle w:val="berschrift2"/>
      </w:pPr>
      <w:r>
        <w:rPr>
          <w:rStyle w:val="screen-reader-text"/>
        </w:rPr>
        <w:t>Psalm 32</w:t>
      </w:r>
      <w:r>
        <w:t xml:space="preserve"> </w:t>
      </w:r>
    </w:p>
    <w:p w14:paraId="72B6F51A" w14:textId="77777777" w:rsidR="006B7FA4" w:rsidRDefault="006B7FA4" w:rsidP="006B7FA4">
      <w:pPr>
        <w:pStyle w:val="StandardWeb"/>
      </w:pPr>
      <w:r>
        <w:rPr>
          <w:rStyle w:val="Fett"/>
        </w:rPr>
        <w:t>Ein leer von vergebung d’sünden, daß wir vnsere sündhafft natur erkennen, vmb gnad bitten, vnd vergebung der sünd durch Christum hoffen sollen.</w:t>
      </w:r>
    </w:p>
    <w:p w14:paraId="6FE5E260" w14:textId="77777777" w:rsidR="006B7FA4" w:rsidRDefault="006B7FA4" w:rsidP="006B7FA4">
      <w:pPr>
        <w:pStyle w:val="StandardWeb"/>
      </w:pPr>
      <w:r>
        <w:t>1. Wol dem menschen, dem sünden vil</w:t>
      </w:r>
      <w:r>
        <w:br/>
        <w:t>vnd missethat vergeben</w:t>
      </w:r>
      <w:r>
        <w:br/>
        <w:t>Vnn dems Got nit zu rechnen wil,</w:t>
      </w:r>
      <w:r>
        <w:br/>
        <w:t>für den todt gibt das leben!</w:t>
      </w:r>
      <w:r>
        <w:br/>
        <w:t>Dann da ich wolt</w:t>
      </w:r>
      <w:r>
        <w:br/>
        <w:t>mein sünd vnd schuldt</w:t>
      </w:r>
      <w:r>
        <w:br/>
        <w:t>vor dir, Herr, nicht bekennen,</w:t>
      </w:r>
      <w:r>
        <w:br/>
        <w:t>Verdorrt mein safft</w:t>
      </w:r>
      <w:r>
        <w:br/>
        <w:t>vnd all mein krafft,</w:t>
      </w:r>
      <w:r>
        <w:br/>
        <w:t>must mich einn sünd‘ nennen.</w:t>
      </w:r>
    </w:p>
    <w:p w14:paraId="612A677F" w14:textId="77777777" w:rsidR="006B7FA4" w:rsidRDefault="006B7FA4" w:rsidP="006B7FA4">
      <w:pPr>
        <w:pStyle w:val="StandardWeb"/>
      </w:pPr>
      <w:r>
        <w:t>2. Dann deine hand war vber mir</w:t>
      </w:r>
      <w:r>
        <w:br/>
        <w:t>vnd truckt mich tag vnd nachte,</w:t>
      </w:r>
      <w:r>
        <w:br/>
        <w:t>Macht mir die Sünd so groß vnd schwer,</w:t>
      </w:r>
      <w:r>
        <w:br/>
        <w:t>daß all mein gbein verschmachte,</w:t>
      </w:r>
      <w:r>
        <w:br/>
        <w:t>Da sprach ›Ich muß</w:t>
      </w:r>
      <w:r>
        <w:br/>
        <w:t>mich kern zur buß,</w:t>
      </w:r>
      <w:r>
        <w:br/>
        <w:t>bekennen mein gebrechen‹:</w:t>
      </w:r>
      <w:r>
        <w:br/>
        <w:t>Dein zorn ließ ab,</w:t>
      </w:r>
      <w:r>
        <w:br/>
        <w:t>bald sünd vergab,</w:t>
      </w:r>
      <w:r>
        <w:br/>
        <w:t>wilt mir kein schuld zurechnen</w:t>
      </w:r>
    </w:p>
    <w:p w14:paraId="32D15F42" w14:textId="77777777" w:rsidR="006B7FA4" w:rsidRDefault="006B7FA4" w:rsidP="006B7FA4">
      <w:pPr>
        <w:pStyle w:val="StandardWeb"/>
      </w:pPr>
      <w:r>
        <w:t>3. Dafür dich auch von anbegin</w:t>
      </w:r>
      <w:r>
        <w:br/>
        <w:t>all Heilgen han gebetten,</w:t>
      </w:r>
      <w:r>
        <w:br/>
        <w:t>Daß du auß gnad vergabest jn</w:t>
      </w:r>
      <w:r>
        <w:br/>
        <w:t>jr schuld vnd vbertretten,</w:t>
      </w:r>
      <w:r>
        <w:br/>
        <w:t>Dadurch sie sein</w:t>
      </w:r>
      <w:r>
        <w:br/>
        <w:t>gantz frei vnd reyn</w:t>
      </w:r>
      <w:r>
        <w:br/>
        <w:t>von sünd vnd Hellschem schrecken,</w:t>
      </w:r>
      <w:r>
        <w:br/>
        <w:t>Wirst sie on klag</w:t>
      </w:r>
      <w:r>
        <w:br/>
        <w:t>am jüngsten tag</w:t>
      </w:r>
      <w:r>
        <w:br/>
        <w:t>zur herrligkeyt erwecken.</w:t>
      </w:r>
    </w:p>
    <w:p w14:paraId="254044F0" w14:textId="77777777" w:rsidR="006B7FA4" w:rsidRDefault="006B7FA4" w:rsidP="006B7FA4">
      <w:pPr>
        <w:pStyle w:val="StandardWeb"/>
      </w:pPr>
      <w:r>
        <w:t>4. Du bist, Herr Got, mein schirm vnd schutz,</w:t>
      </w:r>
      <w:r>
        <w:br/>
        <w:t>wöllst mich für angst behüten,</w:t>
      </w:r>
      <w:r>
        <w:br/>
        <w:t>Daß mir nit schad der sünden trutz,</w:t>
      </w:r>
      <w:r>
        <w:br/>
        <w:t>der Hell vnd Teuffels wüten:</w:t>
      </w:r>
      <w:r>
        <w:br/>
        <w:t>Zeyg mir dein weg</w:t>
      </w:r>
      <w:r>
        <w:br/>
        <w:t>vnd deine steg</w:t>
      </w:r>
      <w:r>
        <w:br/>
        <w:t>vnd mach mich, Herr, verstendig,</w:t>
      </w:r>
      <w:r>
        <w:br/>
        <w:t>Daß ich nit werd</w:t>
      </w:r>
      <w:r>
        <w:br/>
        <w:t>gleich wie ein pferd</w:t>
      </w:r>
      <w:r>
        <w:br/>
        <w:t>wild, fräch vnd gar vnbendig.</w:t>
      </w:r>
    </w:p>
    <w:p w14:paraId="2DA17C7C" w14:textId="77777777" w:rsidR="006B7FA4" w:rsidRDefault="006B7FA4" w:rsidP="006B7FA4">
      <w:pPr>
        <w:pStyle w:val="StandardWeb"/>
      </w:pPr>
      <w:r>
        <w:t>5. Der gotloß wirt für seine Sünd</w:t>
      </w:r>
      <w:r>
        <w:br/>
        <w:t>beyd hie vnd dort geplaget,</w:t>
      </w:r>
      <w:r>
        <w:br/>
        <w:t>Der glaubig stedts gnad bei dir sindt,</w:t>
      </w:r>
      <w:r>
        <w:br/>
        <w:t>wie vns dein Wort zusaget:</w:t>
      </w:r>
      <w:r>
        <w:br/>
        <w:t>Drumb dancken wir,</w:t>
      </w:r>
      <w:r>
        <w:br/>
        <w:t>daß deine leer</w:t>
      </w:r>
      <w:r>
        <w:br/>
        <w:t>thut vnser hertz vernewen.</w:t>
      </w:r>
      <w:r>
        <w:br/>
        <w:t>In deinem rhum</w:t>
      </w:r>
      <w:r>
        <w:br/>
        <w:t>gerecht vnd frumm</w:t>
      </w:r>
      <w:r>
        <w:br/>
        <w:t>wölln wir vns Ewig frewen.</w:t>
      </w:r>
    </w:p>
    <w:p w14:paraId="483C0E38" w14:textId="77777777" w:rsidR="006B7FA4" w:rsidRDefault="006B7FA4" w:rsidP="006B7FA4">
      <w:pPr>
        <w:pStyle w:val="berschrift2"/>
      </w:pPr>
      <w:r>
        <w:rPr>
          <w:rStyle w:val="screen-reader-text"/>
        </w:rPr>
        <w:t>Psalm 34</w:t>
      </w:r>
      <w:r>
        <w:t xml:space="preserve"> </w:t>
      </w:r>
    </w:p>
    <w:p w14:paraId="42FA4D70" w14:textId="77777777" w:rsidR="006B7FA4" w:rsidRDefault="006B7FA4" w:rsidP="006B7FA4">
      <w:pPr>
        <w:pStyle w:val="StandardWeb"/>
      </w:pPr>
      <w:r>
        <w:rPr>
          <w:rStyle w:val="Fett"/>
        </w:rPr>
        <w:t>Ein Danckpsalm, für die geystlichen gaben, Daß Got die seinen erhört, hilfft, tröst vnd schützt in allen nöten.</w:t>
      </w:r>
    </w:p>
    <w:p w14:paraId="1779AC63" w14:textId="77777777" w:rsidR="006B7FA4" w:rsidRDefault="006B7FA4" w:rsidP="006B7FA4">
      <w:pPr>
        <w:pStyle w:val="StandardWeb"/>
      </w:pPr>
      <w:r>
        <w:t>1. Ich wil den HERRN stedts loben</w:t>
      </w:r>
      <w:r>
        <w:br/>
        <w:t>vnd alle stund</w:t>
      </w:r>
      <w:r>
        <w:br/>
        <w:t>sol sein lob sein in meinem mund.</w:t>
      </w:r>
      <w:r>
        <w:br/>
        <w:t>Sein rhum wirt hoch erhaben,</w:t>
      </w:r>
      <w:r>
        <w:br/>
        <w:t>das krefftiglich</w:t>
      </w:r>
      <w:r>
        <w:br/>
        <w:t>der elend hörts vnn frewet sich.</w:t>
      </w:r>
      <w:r>
        <w:br/>
        <w:t>Den HERRN wölt mit mir preisen,</w:t>
      </w:r>
      <w:r>
        <w:br/>
        <w:t>samptlich mit ein</w:t>
      </w:r>
      <w:r>
        <w:br/>
        <w:t>laßt vns dem HERREN dāckbar sein,</w:t>
      </w:r>
      <w:r>
        <w:br/>
        <w:t>Sein hülff wil vns beweisē,</w:t>
      </w:r>
      <w:r>
        <w:br/>
        <w:t>wer jm gehorcht,</w:t>
      </w:r>
      <w:r>
        <w:br/>
        <w:t>de hilfft er stets auß aller forcht.</w:t>
      </w:r>
    </w:p>
    <w:p w14:paraId="31D71E9E" w14:textId="77777777" w:rsidR="006B7FA4" w:rsidRDefault="006B7FA4" w:rsidP="006B7FA4">
      <w:pPr>
        <w:pStyle w:val="StandardWeb"/>
      </w:pPr>
      <w:r>
        <w:t>2. Die hertzlich für jm betten,</w:t>
      </w:r>
      <w:r>
        <w:br/>
        <w:t>jr angesicht</w:t>
      </w:r>
      <w:r>
        <w:br/>
        <w:t>läßt Er zu schanden werden nicht.</w:t>
      </w:r>
      <w:r>
        <w:br/>
        <w:t>Den elenden zu retten</w:t>
      </w:r>
      <w:r>
        <w:br/>
        <w:t>hört bald sein bitt</w:t>
      </w:r>
      <w:r>
        <w:br/>
        <w:t>vnd läßt jn in den nöten nit.</w:t>
      </w:r>
      <w:r>
        <w:br/>
        <w:t>Sein freuntlicheyt wölt schmecken,</w:t>
      </w:r>
      <w:r>
        <w:br/>
        <w:t>wol dem der bawt</w:t>
      </w:r>
      <w:r>
        <w:br/>
        <w:t>auff jn, in all seinr not vertrawt.</w:t>
      </w:r>
      <w:r>
        <w:br/>
        <w:t>Sein Engel wirt sie bdecken</w:t>
      </w:r>
      <w:r>
        <w:br/>
        <w:t>rings vmb sie her</w:t>
      </w:r>
      <w:r>
        <w:br/>
        <w:t>vnd hilfft jn stedts auß aller gfehr.</w:t>
      </w:r>
    </w:p>
    <w:p w14:paraId="24BE6645" w14:textId="77777777" w:rsidR="006B7FA4" w:rsidRDefault="006B7FA4" w:rsidP="006B7FA4">
      <w:pPr>
        <w:pStyle w:val="StandardWeb"/>
      </w:pPr>
      <w:r>
        <w:t>3. All die jm widerstreben</w:t>
      </w:r>
      <w:r>
        <w:br/>
        <w:t>vnd sich verlan</w:t>
      </w:r>
      <w:r>
        <w:br/>
        <w:t>auff reichthumb, die soln mangel han.</w:t>
      </w:r>
      <w:r>
        <w:br/>
        <w:t>Den frommen wirt gnug geben,</w:t>
      </w:r>
      <w:r>
        <w:br/>
        <w:t>wer jm gehorcht</w:t>
      </w:r>
      <w:r>
        <w:br/>
        <w:t>vnd lebt allzeit in seiner forcht.</w:t>
      </w:r>
      <w:r>
        <w:br/>
        <w:t>Ir kinder, kompt vnd höret:</w:t>
      </w:r>
      <w:r>
        <w:br/>
        <w:t>ich wil euch lern</w:t>
      </w:r>
      <w:r>
        <w:br/>
        <w:t>die zucht vnd rechte forcht des HERRN.</w:t>
      </w:r>
      <w:r>
        <w:br/>
        <w:t>Wer gut leben begeret,</w:t>
      </w:r>
      <w:r>
        <w:br/>
        <w:t>der bhüt sein zung</w:t>
      </w:r>
      <w:r>
        <w:br/>
        <w:t>vor falscher leer vnd lesterung.</w:t>
      </w:r>
    </w:p>
    <w:p w14:paraId="37663ADC" w14:textId="77777777" w:rsidR="006B7FA4" w:rsidRDefault="006B7FA4" w:rsidP="006B7FA4">
      <w:pPr>
        <w:pStyle w:val="StandardWeb"/>
      </w:pPr>
      <w:r>
        <w:t>4. Laß ab vom bösen leben</w:t>
      </w:r>
      <w:r>
        <w:br/>
        <w:t>vnd thu das gut,</w:t>
      </w:r>
      <w:r>
        <w:br/>
        <w:t>such frid in einfaltigem mut,</w:t>
      </w:r>
      <w:r>
        <w:br/>
        <w:t>So wirt dir Got gnug geben,</w:t>
      </w:r>
      <w:r>
        <w:br/>
        <w:t>er neygt sein ohr,</w:t>
      </w:r>
      <w:r>
        <w:br/>
        <w:t>auff das Er dein gebet erhor.</w:t>
      </w:r>
      <w:r>
        <w:br/>
        <w:t>Seinn grimm vnd zorn läßt walten</w:t>
      </w:r>
      <w:r>
        <w:br/>
        <w:t>vber mißthat</w:t>
      </w:r>
      <w:r>
        <w:br/>
        <w:t>vnd wer was böß im sinne hat,</w:t>
      </w:r>
      <w:r>
        <w:br/>
        <w:t>Daß man nit von jn halte</w:t>
      </w:r>
      <w:r>
        <w:br/>
        <w:t>vnd hie auff erd</w:t>
      </w:r>
      <w:r>
        <w:br/>
        <w:t>jrs Namens bald vergessen werd.</w:t>
      </w:r>
    </w:p>
    <w:p w14:paraId="67ECE2EF" w14:textId="77777777" w:rsidR="006B7FA4" w:rsidRDefault="006B7FA4" w:rsidP="006B7FA4">
      <w:pPr>
        <w:pStyle w:val="StandardWeb"/>
      </w:pPr>
      <w:r>
        <w:t>5. Wann die gerechten betten,</w:t>
      </w:r>
      <w:r>
        <w:br/>
        <w:t>so hört sie Got,</w:t>
      </w:r>
      <w:r>
        <w:br/>
        <w:t>errettet sie auß aller not.</w:t>
      </w:r>
      <w:r>
        <w:br/>
        <w:t>Er wil nah bei sie tretten,</w:t>
      </w:r>
      <w:r>
        <w:br/>
        <w:t>daß ers vffricht</w:t>
      </w:r>
      <w:r>
        <w:br/>
        <w:t>welchen die not jr hertz zerbricht,</w:t>
      </w:r>
      <w:r>
        <w:br/>
        <w:t>Meynen, sie seien gscheyden</w:t>
      </w:r>
      <w:r>
        <w:br/>
        <w:t>von Gottes gnad,</w:t>
      </w:r>
      <w:r>
        <w:br/>
        <w:t>weil sie die Sünd zerschlagen hat:</w:t>
      </w:r>
      <w:r>
        <w:br/>
        <w:t>So muß der grecht vil leiden,</w:t>
      </w:r>
      <w:r>
        <w:br/>
        <w:t>doch auß dem alln</w:t>
      </w:r>
      <w:r>
        <w:br/>
        <w:t>hilfft jn Got nach seim wolgefalln.</w:t>
      </w:r>
    </w:p>
    <w:p w14:paraId="05CAE2F0" w14:textId="77777777" w:rsidR="006B7FA4" w:rsidRDefault="006B7FA4" w:rsidP="006B7FA4">
      <w:pPr>
        <w:pStyle w:val="StandardWeb"/>
      </w:pPr>
      <w:r>
        <w:t>6. All die den frommen hassen</w:t>
      </w:r>
      <w:r>
        <w:br/>
        <w:t>sölln haben schuldt,</w:t>
      </w:r>
      <w:r>
        <w:br/>
        <w:t>vnglück lödtets mit vngedult.</w:t>
      </w:r>
      <w:r>
        <w:br/>
        <w:t>Der HERR wirt nit verlassen</w:t>
      </w:r>
      <w:r>
        <w:br/>
        <w:t>die danckbar sein,</w:t>
      </w:r>
      <w:r>
        <w:br/>
        <w:t>behüt vor schaden jr gebeyn.</w:t>
      </w:r>
      <w:r>
        <w:br/>
        <w:t>Vnd all die auff jn schawen</w:t>
      </w:r>
      <w:r>
        <w:br/>
        <w:t>erlöst er gar</w:t>
      </w:r>
      <w:r>
        <w:br/>
        <w:t>auß aller not vnd todes fahr.</w:t>
      </w:r>
      <w:r>
        <w:br/>
        <w:t>Die sich dem HERRN vertrawen,</w:t>
      </w:r>
      <w:r>
        <w:br/>
        <w:t>die sollen nicht</w:t>
      </w:r>
      <w:r>
        <w:br/>
        <w:t>verklagt werden vor Gotts gericht.</w:t>
      </w:r>
    </w:p>
    <w:p w14:paraId="5370CB2E" w14:textId="77777777" w:rsidR="006B7FA4" w:rsidRDefault="006B7FA4" w:rsidP="006B7FA4">
      <w:pPr>
        <w:pStyle w:val="StandardWeb"/>
      </w:pPr>
      <w:r>
        <w:t>7. Hilff vns zu disen zeiten,</w:t>
      </w:r>
      <w:r>
        <w:br/>
        <w:t>o Got so fron,</w:t>
      </w:r>
      <w:r>
        <w:br/>
        <w:t>durch Christum deinen lieben Son,</w:t>
      </w:r>
      <w:r>
        <w:br/>
        <w:t>Daß wirs im glauben beyten</w:t>
      </w:r>
      <w:r>
        <w:br/>
        <w:t>vnd deinr zusag</w:t>
      </w:r>
      <w:r>
        <w:br/>
        <w:t>erwarten an dein jüngsten tag,</w:t>
      </w:r>
      <w:r>
        <w:br/>
        <w:t>Dieweil vns steissig ieben</w:t>
      </w:r>
      <w:r>
        <w:br/>
        <w:t>in rechter gdult,</w:t>
      </w:r>
      <w:r>
        <w:br/>
        <w:t>verfolgung leiden one schuldt,</w:t>
      </w:r>
      <w:r>
        <w:br/>
        <w:t>Christlich von hertzen lieben,</w:t>
      </w:r>
      <w:r>
        <w:br/>
        <w:t>von sünden rein</w:t>
      </w:r>
      <w:r>
        <w:br/>
        <w:t>dort bei im ewig selig sein.</w:t>
      </w:r>
    </w:p>
    <w:p w14:paraId="5FE077AB" w14:textId="77777777" w:rsidR="006B7FA4" w:rsidRDefault="006B7FA4" w:rsidP="006B7FA4">
      <w:pPr>
        <w:pStyle w:val="berschrift2"/>
      </w:pPr>
      <w:r>
        <w:rPr>
          <w:rStyle w:val="screen-reader-text"/>
        </w:rPr>
        <w:t>Psalm 39</w:t>
      </w:r>
      <w:r>
        <w:t xml:space="preserve"> </w:t>
      </w:r>
    </w:p>
    <w:p w14:paraId="415BC3B9" w14:textId="77777777" w:rsidR="006B7FA4" w:rsidRDefault="006B7FA4" w:rsidP="006B7FA4">
      <w:pPr>
        <w:pStyle w:val="StandardWeb"/>
      </w:pPr>
      <w:r>
        <w:rPr>
          <w:rStyle w:val="Fett"/>
        </w:rPr>
        <w:t>Ein lere, wider die ergernuß, daß es den bösen so wol geht.</w:t>
      </w:r>
    </w:p>
    <w:p w14:paraId="7870598F" w14:textId="77777777" w:rsidR="006B7FA4" w:rsidRDefault="006B7FA4" w:rsidP="006B7FA4">
      <w:pPr>
        <w:pStyle w:val="StandardWeb"/>
      </w:pPr>
      <w:r>
        <w:t>1. Ich denck in meinem gmüt,</w:t>
      </w:r>
      <w:r>
        <w:br/>
        <w:t>wie ich mein zung behüt</w:t>
      </w:r>
      <w:r>
        <w:br/>
        <w:t>vor affterred vnd Sünde:</w:t>
      </w:r>
      <w:r>
        <w:br/>
        <w:t>Ich seh, es wil so sein,</w:t>
      </w:r>
      <w:r>
        <w:br/>
        <w:t>der gotloß fehrt herein,</w:t>
      </w:r>
      <w:r>
        <w:br/>
        <w:t>jm grathen all sein fünde:</w:t>
      </w:r>
      <w:r>
        <w:br/>
        <w:t>Wann ich daran gedenck,</w:t>
      </w:r>
      <w:r>
        <w:br/>
        <w:t>mein hertz ich selber krenck,</w:t>
      </w:r>
      <w:r>
        <w:br/>
        <w:t>daß sie sind so vergessen,</w:t>
      </w:r>
      <w:r>
        <w:br/>
        <w:t>Vor eifer werd entzündt,</w:t>
      </w:r>
      <w:r>
        <w:br/>
        <w:t>iedoch verstummt mein mundt,</w:t>
      </w:r>
      <w:r>
        <w:br/>
        <w:t>mein leyd muß in mich fressen.</w:t>
      </w:r>
    </w:p>
    <w:p w14:paraId="0928BC7D" w14:textId="77777777" w:rsidR="006B7FA4" w:rsidRDefault="006B7FA4" w:rsidP="006B7FA4">
      <w:pPr>
        <w:pStyle w:val="StandardWeb"/>
      </w:pPr>
      <w:r>
        <w:t>2. Drumb bit ich dich, O HERR,</w:t>
      </w:r>
      <w:r>
        <w:br/>
        <w:t>mich recht erkennen leer</w:t>
      </w:r>
      <w:r>
        <w:br/>
        <w:t>die eitelkeyt meins lebens:</w:t>
      </w:r>
      <w:r>
        <w:br/>
        <w:t>Wir müssen bald dauon,</w:t>
      </w:r>
      <w:r>
        <w:br/>
        <w:t>vnd aller menschen thun</w:t>
      </w:r>
      <w:r>
        <w:br/>
        <w:t>ist nichts vnd alls vergebens.</w:t>
      </w:r>
      <w:r>
        <w:br/>
        <w:t>Was hilffts daß man fast scharrt,</w:t>
      </w:r>
      <w:r>
        <w:br/>
        <w:t>der zeit doch nit erharrt,</w:t>
      </w:r>
      <w:r>
        <w:br/>
        <w:t>daß man sein möcht geniessen,</w:t>
      </w:r>
      <w:r>
        <w:br/>
        <w:t>Mit vnruh samlet schätz</w:t>
      </w:r>
      <w:r>
        <w:br/>
        <w:t>vnd muß sie doch zuletst</w:t>
      </w:r>
      <w:r>
        <w:br/>
        <w:t>hie lassen mit verdriessen.</w:t>
      </w:r>
    </w:p>
    <w:p w14:paraId="7AD3AC7F" w14:textId="77777777" w:rsidR="006B7FA4" w:rsidRDefault="006B7FA4" w:rsidP="006B7FA4">
      <w:pPr>
        <w:pStyle w:val="StandardWeb"/>
      </w:pPr>
      <w:r>
        <w:t>3. Mein sünd vergib, O Got,</w:t>
      </w:r>
      <w:r>
        <w:br/>
        <w:t>daß ich nit werd zum spott</w:t>
      </w:r>
      <w:r>
        <w:br/>
        <w:t>vnd mein die feinde lachen.</w:t>
      </w:r>
      <w:r>
        <w:br/>
        <w:t>Ich schweig vnd tröst mich dein,</w:t>
      </w:r>
      <w:r>
        <w:br/>
        <w:t>wils auch gut lassen sein,</w:t>
      </w:r>
      <w:r>
        <w:br/>
        <w:t>ich weyß du wirsts wol machen.</w:t>
      </w:r>
      <w:r>
        <w:br/>
        <w:t>Wend deine plag von mir,</w:t>
      </w:r>
      <w:r>
        <w:br/>
        <w:t>sie schreckt mich al zu sehr,</w:t>
      </w:r>
      <w:r>
        <w:br/>
        <w:t>dein hand kan niemand tragen.</w:t>
      </w:r>
      <w:r>
        <w:br/>
        <w:t>Wem du die Sünd zeygst an</w:t>
      </w:r>
      <w:r>
        <w:br/>
        <w:t>muß wie der schnee zergan,</w:t>
      </w:r>
      <w:r>
        <w:br/>
        <w:t>vor traurigkeyt verzagen.</w:t>
      </w:r>
    </w:p>
    <w:p w14:paraId="258D80F8" w14:textId="77777777" w:rsidR="006B7FA4" w:rsidRDefault="006B7FA4" w:rsidP="006B7FA4">
      <w:pPr>
        <w:pStyle w:val="StandardWeb"/>
      </w:pPr>
      <w:r>
        <w:t>4. Ach, wie gar nichtig sind</w:t>
      </w:r>
      <w:r>
        <w:br/>
        <w:t>auff erd all menschen kind!</w:t>
      </w:r>
      <w:r>
        <w:br/>
        <w:t>drumb wil ich mich bekeren:</w:t>
      </w:r>
      <w:r>
        <w:br/>
        <w:t>Mein schreien, HERR, vernimm,</w:t>
      </w:r>
      <w:r>
        <w:br/>
        <w:t>mein klag vnd weynens stimm</w:t>
      </w:r>
      <w:r>
        <w:br/>
        <w:t>wöllst gnediglich erhören.</w:t>
      </w:r>
      <w:r>
        <w:br/>
        <w:t>Ach, HERR, werff mich nit hin,</w:t>
      </w:r>
      <w:r>
        <w:br/>
        <w:t>ob ich schon elend bin,</w:t>
      </w:r>
      <w:r>
        <w:br/>
        <w:t>dein pilgrim hie auff erden.</w:t>
      </w:r>
      <w:r>
        <w:br/>
        <w:t>Hilff, daß ich werd erquickt</w:t>
      </w:r>
      <w:r>
        <w:br/>
        <w:t>vnd ich nit hingerückt</w:t>
      </w:r>
      <w:r>
        <w:br/>
        <w:t>von dir verstossen werde.</w:t>
      </w:r>
    </w:p>
    <w:p w14:paraId="4099753F" w14:textId="77777777" w:rsidR="006B7FA4" w:rsidRDefault="006B7FA4" w:rsidP="006B7FA4">
      <w:pPr>
        <w:pStyle w:val="StandardWeb"/>
      </w:pPr>
      <w:r>
        <w:t>5. Got schöpffer aller ding,</w:t>
      </w:r>
      <w:r>
        <w:br/>
        <w:t>wie ist so gar gering</w:t>
      </w:r>
      <w:r>
        <w:br/>
        <w:t>der menschen thun auff erden!</w:t>
      </w:r>
      <w:r>
        <w:br/>
        <w:t>Drumb hilff vns auß der not,</w:t>
      </w:r>
      <w:r>
        <w:br/>
        <w:t>daß wir von Sünd vnd todt</w:t>
      </w:r>
      <w:r>
        <w:br/>
        <w:t>alhie errettet werden,</w:t>
      </w:r>
      <w:r>
        <w:br/>
        <w:t>Durch Christum deinen Son,</w:t>
      </w:r>
      <w:r>
        <w:br/>
        <w:t>der gnug für vns hat than:</w:t>
      </w:r>
      <w:r>
        <w:br/>
        <w:t>wann wirs im glauben fassen,</w:t>
      </w:r>
      <w:r>
        <w:br/>
        <w:t>So wil Er vns auch dort</w:t>
      </w:r>
      <w:r>
        <w:br/>
        <w:t>die Himelische pfort</w:t>
      </w:r>
      <w:r>
        <w:br/>
        <w:t>seliglich schawen lassen.</w:t>
      </w:r>
    </w:p>
    <w:p w14:paraId="5C634DEF" w14:textId="77777777" w:rsidR="006B7FA4" w:rsidRDefault="006B7FA4" w:rsidP="006B7FA4">
      <w:pPr>
        <w:pStyle w:val="berschrift2"/>
      </w:pPr>
      <w:r>
        <w:rPr>
          <w:rStyle w:val="screen-reader-text"/>
        </w:rPr>
        <w:t>Psalm 48</w:t>
      </w:r>
      <w:r>
        <w:t xml:space="preserve"> </w:t>
      </w:r>
    </w:p>
    <w:p w14:paraId="68B1AF6D" w14:textId="77777777" w:rsidR="006B7FA4" w:rsidRDefault="006B7FA4" w:rsidP="006B7FA4">
      <w:pPr>
        <w:pStyle w:val="StandardWeb"/>
      </w:pPr>
      <w:r>
        <w:rPr>
          <w:rStyle w:val="Fett"/>
        </w:rPr>
        <w:t>Trostpsalm der Christlichen Kirchen, welcher Gottes dienst wider die feind erhalten.</w:t>
      </w:r>
    </w:p>
    <w:p w14:paraId="03A3CE21" w14:textId="77777777" w:rsidR="006B7FA4" w:rsidRDefault="006B7FA4" w:rsidP="006B7FA4">
      <w:pPr>
        <w:pStyle w:val="StandardWeb"/>
      </w:pPr>
      <w:r>
        <w:t>1. Groß ist der HEGR vnd hoch berhümpt,</w:t>
      </w:r>
      <w:r>
        <w:br/>
        <w:t>bekant alhie auff erden,</w:t>
      </w:r>
      <w:r>
        <w:br/>
        <w:t>Der seinen sich mit ernst annimpt</w:t>
      </w:r>
      <w:r>
        <w:br/>
        <w:t>die hie verachtet werdē,</w:t>
      </w:r>
      <w:r>
        <w:br/>
        <w:t>Seinr heilgen gemein,</w:t>
      </w:r>
      <w:r>
        <w:br/>
        <w:t>die recht Christen sein,</w:t>
      </w:r>
      <w:r>
        <w:br/>
        <w:t>gehorcht seiner stimm</w:t>
      </w:r>
      <w:r>
        <w:br/>
        <w:t>gleich wie Jerusalem,</w:t>
      </w:r>
      <w:r>
        <w:br/>
        <w:t>die wil Er ewig schützen.</w:t>
      </w:r>
    </w:p>
    <w:p w14:paraId="3E27802F" w14:textId="77777777" w:rsidR="006B7FA4" w:rsidRDefault="006B7FA4" w:rsidP="006B7FA4">
      <w:pPr>
        <w:pStyle w:val="StandardWeb"/>
      </w:pPr>
      <w:r>
        <w:t>2. Das hat die welt verdrossen sehr,</w:t>
      </w:r>
      <w:r>
        <w:br/>
        <w:t>die sich dagegen rhümet,</w:t>
      </w:r>
      <w:r>
        <w:br/>
        <w:t>Trutzt auff jr macht, jr salsche leer</w:t>
      </w:r>
      <w:r>
        <w:br/>
        <w:t>auffmutzt vnd hoch verblümet:</w:t>
      </w:r>
      <w:r>
        <w:br/>
        <w:t>Ir list vnd gewalt</w:t>
      </w:r>
      <w:r>
        <w:br/>
        <w:t>braucht sie manigfalt,</w:t>
      </w:r>
      <w:r>
        <w:br/>
        <w:t>wüt vnd thut jr best,</w:t>
      </w:r>
      <w:r>
        <w:br/>
        <w:t>dennoch muß sie zu letst</w:t>
      </w:r>
      <w:r>
        <w:br/>
        <w:t>an all jr macht verzagen.</w:t>
      </w:r>
    </w:p>
    <w:p w14:paraId="0C6D6DC2" w14:textId="77777777" w:rsidR="006B7FA4" w:rsidRDefault="006B7FA4" w:rsidP="006B7FA4">
      <w:pPr>
        <w:pStyle w:val="StandardWeb"/>
      </w:pPr>
      <w:r>
        <w:t>3. Sie können widerstreben nicht</w:t>
      </w:r>
      <w:r>
        <w:br/>
        <w:t>deinr macht vnd starcken hande:</w:t>
      </w:r>
      <w:r>
        <w:br/>
        <w:t>Alln hohmut deine krafft zerbricht</w:t>
      </w:r>
      <w:r>
        <w:br/>
        <w:t>zu wasser vnd zu lande:</w:t>
      </w:r>
      <w:r>
        <w:br/>
        <w:t>Das han wir erfarn,</w:t>
      </w:r>
      <w:r>
        <w:br/>
        <w:t>du thust sie nit sparn,</w:t>
      </w:r>
      <w:r>
        <w:br/>
        <w:t>Herr du trewer hort,</w:t>
      </w:r>
      <w:r>
        <w:br/>
        <w:t>damit erheltst dein wort,</w:t>
      </w:r>
      <w:r>
        <w:br/>
        <w:t>daß dich die frommen preisen.</w:t>
      </w:r>
    </w:p>
    <w:p w14:paraId="5D18676B" w14:textId="77777777" w:rsidR="006B7FA4" w:rsidRDefault="006B7FA4" w:rsidP="006B7FA4">
      <w:pPr>
        <w:pStyle w:val="StandardWeb"/>
      </w:pPr>
      <w:r>
        <w:t>4. Darumb dein Nam ist hoch geehrt,</w:t>
      </w:r>
      <w:r>
        <w:br/>
        <w:t>vnd frewen sich die Christen,</w:t>
      </w:r>
      <w:r>
        <w:br/>
        <w:t>Die du hast durch dein wort vermehrt</w:t>
      </w:r>
      <w:r>
        <w:br/>
        <w:t>vnd rhust sie täglich fristen,</w:t>
      </w:r>
      <w:r>
        <w:br/>
        <w:t>Du hast außgebreyt</w:t>
      </w:r>
      <w:r>
        <w:br/>
        <w:t>gnad vnd grechtigkeyt:</w:t>
      </w:r>
      <w:r>
        <w:br/>
        <w:t>des frewen wir vns,</w:t>
      </w:r>
      <w:r>
        <w:br/>
        <w:t>daß wir han deine gunst,</w:t>
      </w:r>
      <w:r>
        <w:br/>
        <w:t>vnd deines worts geleben.</w:t>
      </w:r>
    </w:p>
    <w:p w14:paraId="0C4459B4" w14:textId="77777777" w:rsidR="006B7FA4" w:rsidRDefault="006B7FA4" w:rsidP="006B7FA4">
      <w:pPr>
        <w:pStyle w:val="StandardWeb"/>
      </w:pPr>
      <w:r>
        <w:t>5. Des frewet euch, jr Christen all,</w:t>
      </w:r>
      <w:r>
        <w:br/>
        <w:t>die jr kennt seinen Namen.</w:t>
      </w:r>
      <w:r>
        <w:br/>
        <w:t>Lobt Got frölich mit grossem schall,</w:t>
      </w:r>
      <w:r>
        <w:br/>
        <w:t>vnd halt am wort zusamen,</w:t>
      </w:r>
      <w:r>
        <w:br/>
        <w:t>Das Ewig bestehe</w:t>
      </w:r>
      <w:r>
        <w:br/>
        <w:t>vnd nimmer zergehe,</w:t>
      </w:r>
      <w:r>
        <w:br/>
        <w:t>gepreißt vnn verkündt</w:t>
      </w:r>
      <w:r>
        <w:br/>
        <w:t>von gschlecht zu kindes kind,</w:t>
      </w:r>
      <w:r>
        <w:br/>
        <w:t>daß sich all welt bekere.</w:t>
      </w:r>
    </w:p>
    <w:p w14:paraId="3531FC19" w14:textId="77777777" w:rsidR="006B7FA4" w:rsidRDefault="006B7FA4" w:rsidP="006B7FA4">
      <w:pPr>
        <w:pStyle w:val="StandardWeb"/>
      </w:pPr>
      <w:r>
        <w:t>6. Preiß, ehr vnd lob dem höhsten got,</w:t>
      </w:r>
      <w:r>
        <w:br/>
        <w:t>der vns auß nicht geschaffen,</w:t>
      </w:r>
      <w:r>
        <w:br/>
        <w:t>Vnd durch seinn Son erlöset hat</w:t>
      </w:r>
      <w:r>
        <w:br/>
        <w:t>vons Teuffels gwalt vnd waffen,</w:t>
      </w:r>
      <w:r>
        <w:br/>
        <w:t>Im Heiligen geyst</w:t>
      </w:r>
      <w:r>
        <w:br/>
        <w:t>wir im allermeyst</w:t>
      </w:r>
      <w:r>
        <w:br/>
        <w:t>rhum sagen vnd danck</w:t>
      </w:r>
      <w:r>
        <w:br/>
        <w:t>hie vnser leben lang,</w:t>
      </w:r>
      <w:r>
        <w:br/>
        <w:t>vor aller welt bekennen.</w:t>
      </w:r>
    </w:p>
    <w:p w14:paraId="5A0A8BF3" w14:textId="77777777" w:rsidR="006B7FA4" w:rsidRDefault="006B7FA4" w:rsidP="006B7FA4">
      <w:pPr>
        <w:pStyle w:val="berschrift2"/>
      </w:pPr>
      <w:r>
        <w:rPr>
          <w:rStyle w:val="screen-reader-text"/>
        </w:rPr>
        <w:t>Psalm 49</w:t>
      </w:r>
      <w:r>
        <w:t xml:space="preserve"> </w:t>
      </w:r>
    </w:p>
    <w:p w14:paraId="61A7DEFD" w14:textId="77777777" w:rsidR="006B7FA4" w:rsidRDefault="006B7FA4" w:rsidP="006B7FA4">
      <w:pPr>
        <w:pStyle w:val="StandardWeb"/>
      </w:pPr>
      <w:r>
        <w:rPr>
          <w:rStyle w:val="Fett"/>
        </w:rPr>
        <w:t>Lehrpsalm wider die ergernuß ab dem glück der bösen.</w:t>
      </w:r>
    </w:p>
    <w:p w14:paraId="00227777" w14:textId="77777777" w:rsidR="006B7FA4" w:rsidRDefault="006B7FA4" w:rsidP="006B7FA4">
      <w:pPr>
        <w:pStyle w:val="StandardWeb"/>
      </w:pPr>
      <w:r>
        <w:t>1. Merckt auff jr leut, hört alle gleich</w:t>
      </w:r>
      <w:r>
        <w:br/>
        <w:t>die jr auff erd ietz leben,</w:t>
      </w:r>
      <w:r>
        <w:br/>
        <w:t>Klein, groß, jung, alt, beyd, arm vnd reich,</w:t>
      </w:r>
      <w:r>
        <w:br/>
        <w:t>gut leer wil ich euch geben,</w:t>
      </w:r>
      <w:r>
        <w:br/>
        <w:t>Weißheyt, verstand</w:t>
      </w:r>
      <w:r>
        <w:br/>
        <w:t>wil ich zu hand</w:t>
      </w:r>
      <w:r>
        <w:br/>
        <w:t>mit sprüchen fürher bringen,</w:t>
      </w:r>
      <w:r>
        <w:br/>
        <w:t>Das selb auch sol</w:t>
      </w:r>
      <w:r>
        <w:br/>
        <w:t>recht lauten wol,</w:t>
      </w:r>
      <w:r>
        <w:br/>
        <w:t>auff seyten spil herklingen.</w:t>
      </w:r>
    </w:p>
    <w:p w14:paraId="454DC4C1" w14:textId="77777777" w:rsidR="006B7FA4" w:rsidRDefault="006B7FA4" w:rsidP="006B7FA4">
      <w:pPr>
        <w:pStyle w:val="StandardWeb"/>
      </w:pPr>
      <w:r>
        <w:t>2. Warumb mein hertz solt förchten sich</w:t>
      </w:r>
      <w:r>
        <w:br/>
        <w:t>in disen bösen tagen?</w:t>
      </w:r>
      <w:r>
        <w:br/>
        <w:t>Ob schon der feind tobt wider mich,</w:t>
      </w:r>
      <w:r>
        <w:br/>
        <w:t>all freundtschafft thut absagen,</w:t>
      </w:r>
      <w:r>
        <w:br/>
        <w:t>Mit stoltzem mut</w:t>
      </w:r>
      <w:r>
        <w:br/>
        <w:t>auff gelt vnd gut</w:t>
      </w:r>
      <w:r>
        <w:br/>
        <w:t>vnd auff sein reichthumb trutzet,</w:t>
      </w:r>
      <w:r>
        <w:br/>
        <w:t>Kunst, weißheyt, gwalt</w:t>
      </w:r>
      <w:r>
        <w:br/>
        <w:t>vnd schöne gstalt</w:t>
      </w:r>
      <w:r>
        <w:br/>
        <w:t>sein hoffart hoch auffmutzet.</w:t>
      </w:r>
    </w:p>
    <w:p w14:paraId="5382069E" w14:textId="77777777" w:rsidR="006B7FA4" w:rsidRDefault="006B7FA4" w:rsidP="006B7FA4">
      <w:pPr>
        <w:pStyle w:val="StandardWeb"/>
      </w:pPr>
      <w:r>
        <w:t>3. Kan doch ein bruder in der not</w:t>
      </w:r>
      <w:r>
        <w:br/>
        <w:t>den andern nicht erretten,</w:t>
      </w:r>
      <w:r>
        <w:br/>
        <w:t>So kan ein mensch auch in den todt</w:t>
      </w:r>
      <w:r>
        <w:br/>
        <w:t>nicht für den andern tretten:</w:t>
      </w:r>
      <w:r>
        <w:br/>
        <w:t>Es kost zu vil</w:t>
      </w:r>
      <w:r>
        <w:br/>
        <w:t>vnd hat kein zil,</w:t>
      </w:r>
      <w:r>
        <w:br/>
        <w:t>ewig ist vil zu lange,</w:t>
      </w:r>
      <w:r>
        <w:br/>
        <w:t>Drumb bleibt jr seel</w:t>
      </w:r>
      <w:r>
        <w:br/>
        <w:t>in hellscher quel,</w:t>
      </w:r>
      <w:r>
        <w:br/>
        <w:t>da muß jn werden bange.</w:t>
      </w:r>
    </w:p>
    <w:p w14:paraId="3E44AFD8" w14:textId="77777777" w:rsidR="006B7FA4" w:rsidRDefault="006B7FA4" w:rsidP="006B7FA4">
      <w:pPr>
        <w:pStyle w:val="StandardWeb"/>
      </w:pPr>
      <w:r>
        <w:t>4. Wann gleich ein mensch hie lange lebt,</w:t>
      </w:r>
      <w:r>
        <w:br/>
        <w:t>ann todt auch nicht gedencket,</w:t>
      </w:r>
      <w:r>
        <w:br/>
        <w:t>Nach weißheyt, gut vnd ehren strebt,</w:t>
      </w:r>
      <w:r>
        <w:br/>
        <w:t>zu letzt sich alles lencket,</w:t>
      </w:r>
      <w:r>
        <w:br/>
        <w:t>Daß weise leut</w:t>
      </w:r>
      <w:r>
        <w:br/>
        <w:t>morgen vnd heut</w:t>
      </w:r>
      <w:r>
        <w:br/>
        <w:t>gleich wie die Narren sterben,</w:t>
      </w:r>
      <w:r>
        <w:br/>
        <w:t>Ir gelt vnd gut</w:t>
      </w:r>
      <w:r>
        <w:br/>
        <w:t>(obs gleich wee thut)</w:t>
      </w:r>
      <w:r>
        <w:br/>
        <w:t>einn andern lassen erben.</w:t>
      </w:r>
    </w:p>
    <w:p w14:paraId="6C1AC024" w14:textId="77777777" w:rsidR="006B7FA4" w:rsidRDefault="006B7FA4" w:rsidP="006B7FA4">
      <w:pPr>
        <w:pStyle w:val="StandardWeb"/>
      </w:pPr>
      <w:r>
        <w:t>5. Ir hertz ist, daß sie gut vnd ehr</w:t>
      </w:r>
      <w:r>
        <w:br/>
        <w:t>vnd häuser han auff erden</w:t>
      </w:r>
      <w:r>
        <w:br/>
        <w:t>Vnd daß sich jr geschlecht vermehr,</w:t>
      </w:r>
      <w:r>
        <w:br/>
        <w:t>weit außgebreytet werden:</w:t>
      </w:r>
      <w:r>
        <w:br/>
        <w:t>Doch wert jr brang</w:t>
      </w:r>
      <w:r>
        <w:br/>
        <w:t>all hie nit lang,</w:t>
      </w:r>
      <w:r>
        <w:br/>
        <w:t>sie müssens alles lassen,</w:t>
      </w:r>
      <w:r>
        <w:br/>
        <w:t>Hin sterben sie</w:t>
      </w:r>
      <w:r>
        <w:br/>
        <w:t>gleich wie das vieh,</w:t>
      </w:r>
      <w:r>
        <w:br/>
        <w:t>doch könnens sie nicht massen.</w:t>
      </w:r>
    </w:p>
    <w:p w14:paraId="594A1AA4" w14:textId="77777777" w:rsidR="006B7FA4" w:rsidRDefault="006B7FA4" w:rsidP="006B7FA4">
      <w:pPr>
        <w:pStyle w:val="StandardWeb"/>
      </w:pPr>
      <w:r>
        <w:t>6. Ir thun ist eitel torheyt zwar,</w:t>
      </w:r>
      <w:r>
        <w:br/>
        <w:t>ob sie gleich anderst sagen,</w:t>
      </w:r>
      <w:r>
        <w:br/>
        <w:t>Sie ligen in der Hellen gar,</w:t>
      </w:r>
      <w:r>
        <w:br/>
        <w:t>im todt die Sünd sie nagen,</w:t>
      </w:r>
      <w:r>
        <w:br/>
        <w:t>Ir trutz ist glegt</w:t>
      </w:r>
      <w:r>
        <w:br/>
        <w:t>vnd außgefegt,</w:t>
      </w:r>
      <w:r>
        <w:br/>
        <w:t>des frewen sich die frommen</w:t>
      </w:r>
      <w:r>
        <w:br/>
        <w:t>Vnd werden fro,</w:t>
      </w:r>
      <w:r>
        <w:br/>
        <w:t>daß gleich also</w:t>
      </w:r>
      <w:r>
        <w:br/>
        <w:t>die Gotlosen vmbkommen.</w:t>
      </w:r>
    </w:p>
    <w:p w14:paraId="0AECDF45" w14:textId="77777777" w:rsidR="006B7FA4" w:rsidRDefault="006B7FA4" w:rsidP="006B7FA4">
      <w:pPr>
        <w:pStyle w:val="StandardWeb"/>
      </w:pPr>
      <w:r>
        <w:t>7. Auß solchem alln erlöst mich Got,</w:t>
      </w:r>
      <w:r>
        <w:br/>
        <w:t>behüt auch für der Sünde.</w:t>
      </w:r>
      <w:r>
        <w:br/>
        <w:t>Ob gleich der Reich seinn willen hat,</w:t>
      </w:r>
      <w:r>
        <w:br/>
        <w:t>gut, ehr vnd grosse freunde,</w:t>
      </w:r>
      <w:r>
        <w:br/>
        <w:t>So fert jm doch</w:t>
      </w:r>
      <w:r>
        <w:br/>
        <w:t>sein gut nit nach,</w:t>
      </w:r>
      <w:r>
        <w:br/>
        <w:t>sein ehr muß hie verschwinden,</w:t>
      </w:r>
      <w:r>
        <w:br/>
        <w:t>Wirt hingericht,</w:t>
      </w:r>
      <w:r>
        <w:br/>
        <w:t>daß er das liecht</w:t>
      </w:r>
      <w:r>
        <w:br/>
        <w:t>dort nimmermehr wirt finden.</w:t>
      </w:r>
    </w:p>
    <w:p w14:paraId="3C3E1DCD" w14:textId="77777777" w:rsidR="006B7FA4" w:rsidRDefault="006B7FA4" w:rsidP="006B7FA4">
      <w:pPr>
        <w:pStyle w:val="StandardWeb"/>
      </w:pPr>
      <w:r>
        <w:t>8. Für der schrecklichen finsternuß</w:t>
      </w:r>
      <w:r>
        <w:br/>
        <w:t>wöllstu vns, HERR, behüten,</w:t>
      </w:r>
      <w:r>
        <w:br/>
        <w:t>Daß wir auß allm bekümmernuß,</w:t>
      </w:r>
      <w:r>
        <w:br/>
        <w:t>auß teuffels strick vnd wüten</w:t>
      </w:r>
      <w:r>
        <w:br/>
        <w:t>Vnd aller fahr</w:t>
      </w:r>
      <w:r>
        <w:br/>
        <w:t>entladen gar,</w:t>
      </w:r>
      <w:r>
        <w:br/>
        <w:t>von aller last entbunden,</w:t>
      </w:r>
      <w:r>
        <w:br/>
        <w:t>In deinem Reich</w:t>
      </w:r>
      <w:r>
        <w:br/>
        <w:t>dort Ewiglich</w:t>
      </w:r>
      <w:r>
        <w:br/>
        <w:t>all bei dir werden funden.</w:t>
      </w:r>
    </w:p>
    <w:p w14:paraId="4B9CAE70" w14:textId="77777777" w:rsidR="00D50127" w:rsidRDefault="00D50127" w:rsidP="00D50127">
      <w:pPr>
        <w:pStyle w:val="berschrift2"/>
        <w:rPr>
          <w:rStyle w:val="screen-reader-text"/>
        </w:rPr>
      </w:pPr>
      <w:r>
        <w:rPr>
          <w:rStyle w:val="screen-reader-text"/>
        </w:rPr>
        <w:t>Psalm 50</w:t>
      </w:r>
    </w:p>
    <w:p w14:paraId="54DCDB99" w14:textId="77777777" w:rsidR="00D50127" w:rsidRDefault="00D50127" w:rsidP="00D50127">
      <w:pPr>
        <w:pStyle w:val="berschrift3"/>
      </w:pPr>
      <w:r>
        <w:rPr>
          <w:rStyle w:val="screen-reader-text"/>
        </w:rPr>
        <w:t>Psalm L. Deus deorum dominus.</w:t>
      </w:r>
      <w:r>
        <w:t xml:space="preserve"> </w:t>
      </w:r>
    </w:p>
    <w:p w14:paraId="37E15F6A" w14:textId="77777777" w:rsidR="00D50127" w:rsidRDefault="00D50127" w:rsidP="00D50127">
      <w:pPr>
        <w:pStyle w:val="StandardWeb"/>
      </w:pPr>
      <w:r>
        <w:rPr>
          <w:rStyle w:val="Fett"/>
        </w:rPr>
        <w:t>Ein weissagung von der herrligkeyt des Euangelii.</w:t>
      </w:r>
    </w:p>
    <w:p w14:paraId="5C162F63" w14:textId="77777777" w:rsidR="00D50127" w:rsidRDefault="00D50127" w:rsidP="00D50127">
      <w:pPr>
        <w:pStyle w:val="StandardWeb"/>
      </w:pPr>
      <w:r>
        <w:t>GOtt rufft und schreit, sein stimm außbreyt,</w:t>
      </w:r>
      <w:r>
        <w:br/>
        <w:t>auß Zion bricht herfür sein wort,</w:t>
      </w:r>
      <w:r>
        <w:br/>
        <w:t>Und sagt, daß Er allein sei der,</w:t>
      </w:r>
      <w:r>
        <w:br/>
        <w:t>der sein volck richt und hilfft jn fort!</w:t>
      </w:r>
      <w:r>
        <w:br/>
        <w:t>Auß aller not, sünd, hell und todt</w:t>
      </w:r>
      <w:r>
        <w:br/>
        <w:t>hilfft Er und ist ein trewer hort.</w:t>
      </w:r>
    </w:p>
    <w:p w14:paraId="5A24C68D" w14:textId="77777777" w:rsidR="00D50127" w:rsidRDefault="00D50127" w:rsidP="00D50127">
      <w:pPr>
        <w:pStyle w:val="StandardWeb"/>
      </w:pPr>
      <w:r>
        <w:t>Wer heilig ist und rechter Christ,</w:t>
      </w:r>
      <w:r>
        <w:br/>
        <w:t>derselb versteht Gotts willen wol,</w:t>
      </w:r>
      <w:r>
        <w:br/>
        <w:t>Daß Er seinn bund auch alle stund</w:t>
      </w:r>
      <w:r>
        <w:br/>
        <w:t>mehr dann das opffer achten sol,</w:t>
      </w:r>
      <w:r>
        <w:br/>
        <w:t>Sein grechtigkeit wirt außgebreyt,</w:t>
      </w:r>
      <w:r>
        <w:br/>
        <w:t>seinr gnad ist himl und erden vol.</w:t>
      </w:r>
    </w:p>
    <w:p w14:paraId="4FE1E40A" w14:textId="77777777" w:rsidR="00D50127" w:rsidRDefault="00D50127" w:rsidP="00D50127">
      <w:pPr>
        <w:pStyle w:val="StandardWeb"/>
      </w:pPr>
      <w:r>
        <w:t>Er spricht: „Schweig nu und hör mir zu!</w:t>
      </w:r>
      <w:r>
        <w:br/>
        <w:t>meinn willen ich dir zeygen wil!</w:t>
      </w:r>
      <w:r>
        <w:br/>
        <w:t>Dein opffer schwer ich nicht beger,</w:t>
      </w:r>
      <w:r>
        <w:br/>
        <w:t>on glauben gilts vor mir nit vil!</w:t>
      </w:r>
      <w:r>
        <w:br/>
        <w:t>Dein Got bin ich, da für halt mich,</w:t>
      </w:r>
      <w:r>
        <w:br/>
        <w:t>laß mich dir helffen, halt du still!</w:t>
      </w:r>
    </w:p>
    <w:p w14:paraId="27F64527" w14:textId="77777777" w:rsidR="00D50127" w:rsidRDefault="00D50127" w:rsidP="00D50127">
      <w:pPr>
        <w:pStyle w:val="StandardWeb"/>
      </w:pPr>
      <w:r>
        <w:t>Drumb nicht gedenck, daß ich geschenck</w:t>
      </w:r>
      <w:r>
        <w:br/>
        <w:t>nem für die sünd und missethat!</w:t>
      </w:r>
      <w:r>
        <w:br/>
        <w:t>Schaff, Ochs und Rindt und was man findt</w:t>
      </w:r>
      <w:r>
        <w:br/>
        <w:t>mein hand selb alls erschaffen hat!</w:t>
      </w:r>
      <w:r>
        <w:br/>
        <w:t>Vögel und thier ist alls vor mir,</w:t>
      </w:r>
      <w:r>
        <w:br/>
        <w:t>lebt meiner hülff, beyd fru und spat!</w:t>
      </w:r>
    </w:p>
    <w:p w14:paraId="2DC7A3C3" w14:textId="77777777" w:rsidR="00D50127" w:rsidRDefault="00D50127" w:rsidP="00D50127">
      <w:pPr>
        <w:pStyle w:val="StandardWeb"/>
      </w:pPr>
      <w:r>
        <w:t>Wanns ich nu wolt oder essen solt,</w:t>
      </w:r>
      <w:r>
        <w:br/>
        <w:t>würd ich dich nicht drumb reden an!</w:t>
      </w:r>
      <w:r>
        <w:br/>
        <w:t>Ist doch die erd und was sie bschwerdt</w:t>
      </w:r>
      <w:r>
        <w:br/>
        <w:t>alls mein und muß sein wesen han</w:t>
      </w:r>
      <w:r>
        <w:br/>
        <w:t>Von mir allein und findt sunst keinn,</w:t>
      </w:r>
      <w:r>
        <w:br/>
        <w:t>der jm in nöten helffen kan!“</w:t>
      </w:r>
    </w:p>
    <w:p w14:paraId="5EE24B53" w14:textId="77777777" w:rsidR="00D50127" w:rsidRDefault="00D50127" w:rsidP="00D50127">
      <w:pPr>
        <w:pStyle w:val="StandardWeb"/>
      </w:pPr>
      <w:r>
        <w:t>Drum opffer Got nach seim gebot</w:t>
      </w:r>
      <w:r>
        <w:br/>
        <w:t>preiß, lob und ehr und sag jm danck,</w:t>
      </w:r>
      <w:r>
        <w:br/>
        <w:t>In angst und not, Sünd, hell und todt,</w:t>
      </w:r>
      <w:r>
        <w:br/>
        <w:t>so ruff jn an, wann dir wirt bang,</w:t>
      </w:r>
      <w:r>
        <w:br/>
        <w:t>Dann hilfft er dir nach deim begir,</w:t>
      </w:r>
      <w:r>
        <w:br/>
        <w:t>drumb preiß jn auch dein lebenlang!</w:t>
      </w:r>
    </w:p>
    <w:p w14:paraId="2A70A70A" w14:textId="77777777" w:rsidR="00D50127" w:rsidRDefault="00D50127" w:rsidP="00D50127">
      <w:pPr>
        <w:pStyle w:val="StandardWeb"/>
      </w:pPr>
      <w:r>
        <w:t>Wer aber wil mit wercken vil</w:t>
      </w:r>
      <w:r>
        <w:br/>
        <w:t>sich selbs von sünden machen frei,</w:t>
      </w:r>
      <w:r>
        <w:br/>
        <w:t>Der lestert Got mit hon und spott,</w:t>
      </w:r>
      <w:r>
        <w:br/>
        <w:t>als ob er gleich eim kaufman sei,</w:t>
      </w:r>
      <w:r>
        <w:br/>
        <w:t>Das recht verkert und unrecht lert</w:t>
      </w:r>
      <w:r>
        <w:br/>
        <w:t>und zeucht die Schrifft beim har hinbei.</w:t>
      </w:r>
    </w:p>
    <w:p w14:paraId="3EC4F616" w14:textId="77777777" w:rsidR="00D50127" w:rsidRDefault="00D50127" w:rsidP="00D50127">
      <w:pPr>
        <w:pStyle w:val="StandardWeb"/>
      </w:pPr>
      <w:r>
        <w:t>Er haßt die zucht, des glaubens frucht,</w:t>
      </w:r>
      <w:r>
        <w:br/>
        <w:t>veracht Gots wort und wirffts zu rück:</w:t>
      </w:r>
      <w:r>
        <w:br/>
        <w:t>Siht Er einn dieb, so ists jm lieb,</w:t>
      </w:r>
      <w:r>
        <w:br/>
        <w:t>heimlich braucht er Ehebrechers stück,</w:t>
      </w:r>
      <w:r>
        <w:br/>
        <w:t>Sein zung gern leugt, die leut betreugt,</w:t>
      </w:r>
      <w:r>
        <w:br/>
        <w:t>braucht nichts denn eitel falsche tück.</w:t>
      </w:r>
    </w:p>
    <w:p w14:paraId="25218076" w14:textId="77777777" w:rsidR="00D50127" w:rsidRDefault="00D50127" w:rsidP="00D50127">
      <w:pPr>
        <w:pStyle w:val="StandardWeb"/>
      </w:pPr>
      <w:r>
        <w:t>Das darff er thun und ist so kun</w:t>
      </w:r>
      <w:r>
        <w:br/>
        <w:t>und denckt, Gott söll es straffen nicht,</w:t>
      </w:r>
      <w:r>
        <w:br/>
        <w:t>So Er doch hat mit zorn und gnad</w:t>
      </w:r>
      <w:r>
        <w:br/>
        <w:t>all ding zu urteyln sich verpflicht:</w:t>
      </w:r>
      <w:r>
        <w:br/>
        <w:t>Wer gots vergißt, sich selb vermißt,</w:t>
      </w:r>
      <w:r>
        <w:br/>
        <w:t>der wirt auch Ewig hin gericht.</w:t>
      </w:r>
    </w:p>
    <w:p w14:paraId="1149F9E0" w14:textId="77777777" w:rsidR="00D50127" w:rsidRDefault="00D50127" w:rsidP="00D50127">
      <w:pPr>
        <w:pStyle w:val="StandardWeb"/>
      </w:pPr>
      <w:r>
        <w:t>Drumb ist kein weg, kein straß, kein steg,</w:t>
      </w:r>
      <w:r>
        <w:br/>
        <w:t>kein opffer, da man Got mit preißt,</w:t>
      </w:r>
      <w:r>
        <w:br/>
        <w:t>Dann daß sein wort, der gnaden hort,</w:t>
      </w:r>
      <w:r>
        <w:br/>
        <w:t>angnommen und daß man sichs fleißt;</w:t>
      </w:r>
      <w:r>
        <w:br/>
        <w:t>Danck jm allzeit in lieb und leyd,</w:t>
      </w:r>
      <w:r>
        <w:br/>
        <w:t>der glaub wirt mit der that beweist!</w:t>
      </w:r>
    </w:p>
    <w:p w14:paraId="5E03B308" w14:textId="77777777" w:rsidR="00D50127" w:rsidRDefault="00D50127" w:rsidP="00D50127">
      <w:pPr>
        <w:pStyle w:val="StandardWeb"/>
      </w:pPr>
      <w:r>
        <w:t>Dran uns erhalt durch deinn gewalt,</w:t>
      </w:r>
      <w:r>
        <w:br/>
        <w:t>der du uns all erschaffen hast</w:t>
      </w:r>
      <w:r>
        <w:br/>
        <w:t>Und durch deinn Son, der gnaden thron,</w:t>
      </w:r>
      <w:r>
        <w:br/>
        <w:t>erlöset von der sünden last!</w:t>
      </w:r>
      <w:r>
        <w:br/>
        <w:t>Dein Heilger geyst uns alln geleyst,</w:t>
      </w:r>
      <w:r>
        <w:br/>
        <w:t xml:space="preserve">daß wir dort Ewig sein dein gäst! </w:t>
      </w:r>
    </w:p>
    <w:p w14:paraId="531CF360" w14:textId="77777777" w:rsidR="006B7FA4" w:rsidRDefault="006B7FA4" w:rsidP="006B7FA4">
      <w:pPr>
        <w:pStyle w:val="berschrift2"/>
      </w:pPr>
      <w:r>
        <w:rPr>
          <w:rStyle w:val="screen-reader-text"/>
        </w:rPr>
        <w:t>Psalm 61</w:t>
      </w:r>
      <w:r>
        <w:t xml:space="preserve"> </w:t>
      </w:r>
    </w:p>
    <w:p w14:paraId="18B18E0F" w14:textId="77777777" w:rsidR="006B7FA4" w:rsidRDefault="006B7FA4" w:rsidP="006B7FA4">
      <w:pPr>
        <w:pStyle w:val="StandardWeb"/>
      </w:pPr>
      <w:r>
        <w:rPr>
          <w:rStyle w:val="Fett"/>
        </w:rPr>
        <w:t>Gebetpsalm vmb erhaltung der Christen, vnd für die Oberkeyt.</w:t>
      </w:r>
    </w:p>
    <w:p w14:paraId="6EA3834E" w14:textId="77777777" w:rsidR="006B7FA4" w:rsidRDefault="006B7FA4" w:rsidP="006B7FA4">
      <w:pPr>
        <w:pStyle w:val="StandardWeb"/>
      </w:pPr>
      <w:r>
        <w:t>1. O Herre Got, ich schrei zu dir</w:t>
      </w:r>
      <w:r>
        <w:br/>
        <w:t>alhte auff erden in der not,</w:t>
      </w:r>
      <w:r>
        <w:br/>
        <w:t>Wölst gnediglich erscheinen mit,</w:t>
      </w:r>
      <w:r>
        <w:br/>
        <w:t>dann mich groß müh vmbgeben hat,</w:t>
      </w:r>
      <w:r>
        <w:br/>
        <w:t>Sonst niemand ist</w:t>
      </w:r>
      <w:r>
        <w:br/>
        <w:t>zu dieser frist</w:t>
      </w:r>
      <w:r>
        <w:br/>
        <w:t>dem ich mein not möcht klagen,</w:t>
      </w:r>
      <w:r>
        <w:br/>
        <w:t>Wo du nit tröst</w:t>
      </w:r>
      <w:r>
        <w:br/>
        <w:t>vnd nich erlöst,</w:t>
      </w:r>
      <w:r>
        <w:br/>
        <w:t>muß ich in angst verzagen.</w:t>
      </w:r>
    </w:p>
    <w:p w14:paraId="11F12779" w14:textId="77777777" w:rsidR="006B7FA4" w:rsidRDefault="006B7FA4" w:rsidP="006B7FA4">
      <w:pPr>
        <w:pStyle w:val="StandardWeb"/>
      </w:pPr>
      <w:r>
        <w:t>2. Du bist mein trost vnd zuuersicht,</w:t>
      </w:r>
      <w:r>
        <w:br/>
        <w:t>HERR, mich auff deinen felsen baw,</w:t>
      </w:r>
      <w:r>
        <w:br/>
        <w:t>So mag der feind mir schaden nicht,</w:t>
      </w:r>
      <w:r>
        <w:br/>
        <w:t>wann ich auff deine gnad vertraw.</w:t>
      </w:r>
      <w:r>
        <w:br/>
        <w:t>Es hat fürwar</w:t>
      </w:r>
      <w:r>
        <w:br/>
        <w:t>bei dir kein gfahr,</w:t>
      </w:r>
      <w:r>
        <w:br/>
        <w:t>da mag mich niemand letzen:</w:t>
      </w:r>
      <w:r>
        <w:br/>
        <w:t>Du starker thurn,</w:t>
      </w:r>
      <w:r>
        <w:br/>
        <w:t>sie han verlorn</w:t>
      </w:r>
      <w:r>
        <w:br/>
        <w:t>die sich wider dich setzen.</w:t>
      </w:r>
    </w:p>
    <w:p w14:paraId="6B84023B" w14:textId="77777777" w:rsidR="006B7FA4" w:rsidRDefault="006B7FA4" w:rsidP="006B7FA4">
      <w:pPr>
        <w:pStyle w:val="StandardWeb"/>
      </w:pPr>
      <w:r>
        <w:t>3. Es ist, HERR, gut bei dir zu sein,</w:t>
      </w:r>
      <w:r>
        <w:br/>
        <w:t>du höchster Got vnd trewer hort,</w:t>
      </w:r>
      <w:r>
        <w:br/>
        <w:t>In deiner Christlichen gemeyn,</w:t>
      </w:r>
      <w:r>
        <w:br/>
        <w:t>da man stedts hört dein heilge wort:</w:t>
      </w:r>
      <w:r>
        <w:br/>
        <w:t>Da bei wöllstu</w:t>
      </w:r>
      <w:r>
        <w:br/>
        <w:t>vns stedts vnd nu</w:t>
      </w:r>
      <w:r>
        <w:br/>
        <w:t>vnder deinn flügeln schützen,</w:t>
      </w:r>
      <w:r>
        <w:br/>
        <w:t>Behüt vns, HERR,</w:t>
      </w:r>
      <w:r>
        <w:br/>
        <w:t>vor falscher leer,</w:t>
      </w:r>
      <w:r>
        <w:br/>
        <w:t>sie mag vns ja nicht nützen.</w:t>
      </w:r>
    </w:p>
    <w:p w14:paraId="425670E4" w14:textId="77777777" w:rsidR="006B7FA4" w:rsidRDefault="006B7FA4" w:rsidP="006B7FA4">
      <w:pPr>
        <w:pStyle w:val="StandardWeb"/>
      </w:pPr>
      <w:r>
        <w:t>4. O Herre got, du belohnest wol</w:t>
      </w:r>
      <w:r>
        <w:br/>
        <w:t>die da förchten den Namen dein,</w:t>
      </w:r>
      <w:r>
        <w:br/>
        <w:t>Darumb man dich stedts loben sol,</w:t>
      </w:r>
      <w:r>
        <w:br/>
        <w:t>du thust vns deiner hülffen schein.</w:t>
      </w:r>
      <w:r>
        <w:br/>
        <w:t>Dein gnad ist groß</w:t>
      </w:r>
      <w:r>
        <w:br/>
        <w:t>on alle maß</w:t>
      </w:r>
      <w:r>
        <w:br/>
        <w:t>vnd steht auch all zeit offen</w:t>
      </w:r>
      <w:r>
        <w:br/>
        <w:t>Der gnaden thür,</w:t>
      </w:r>
      <w:r>
        <w:br/>
        <w:t>wer klopfft dafür,</w:t>
      </w:r>
      <w:r>
        <w:br/>
        <w:t>den betrengt nit sein hoffen.</w:t>
      </w:r>
    </w:p>
    <w:p w14:paraId="0935C48E" w14:textId="77777777" w:rsidR="006B7FA4" w:rsidRDefault="006B7FA4" w:rsidP="006B7FA4">
      <w:pPr>
        <w:pStyle w:val="StandardWeb"/>
      </w:pPr>
      <w:r>
        <w:t>5. Du gibst dem könige vil jar,</w:t>
      </w:r>
      <w:r>
        <w:br/>
        <w:t>so bsteht das weltlich Regiment,</w:t>
      </w:r>
      <w:r>
        <w:br/>
        <w:t>Wann duß beschützest gantz vnd gar</w:t>
      </w:r>
      <w:r>
        <w:br/>
        <w:t>in gutem frid biß an das end:</w:t>
      </w:r>
      <w:r>
        <w:br/>
        <w:t>Wöllst eynigkeyt</w:t>
      </w:r>
      <w:r>
        <w:br/>
        <w:t>der Oberkeyt</w:t>
      </w:r>
      <w:r>
        <w:br/>
        <w:t>vnd deinen segen geben,</w:t>
      </w:r>
      <w:r>
        <w:br/>
        <w:t>Vndr jrem schutz</w:t>
      </w:r>
      <w:r>
        <w:br/>
        <w:t>der gmeyne nutz</w:t>
      </w:r>
      <w:r>
        <w:br/>
        <w:t>mit friden mögen leben.</w:t>
      </w:r>
    </w:p>
    <w:p w14:paraId="6EC23A60" w14:textId="77777777" w:rsidR="006B7FA4" w:rsidRDefault="006B7FA4" w:rsidP="006B7FA4">
      <w:pPr>
        <w:pStyle w:val="StandardWeb"/>
      </w:pPr>
      <w:r>
        <w:t>6. Das wöllstu vns durch deine gnad</w:t>
      </w:r>
      <w:r>
        <w:br/>
        <w:t>erhalten, HERR, gantz seliglich,</w:t>
      </w:r>
      <w:r>
        <w:br/>
        <w:t>Wies dein weißheyt verordnet hat,</w:t>
      </w:r>
      <w:r>
        <w:br/>
        <w:t>das bitten wir von hertzen dich,</w:t>
      </w:r>
      <w:r>
        <w:br/>
        <w:t>So wollen wir</w:t>
      </w:r>
      <w:r>
        <w:br/>
        <w:t>zu ehren dir</w:t>
      </w:r>
      <w:r>
        <w:br/>
        <w:t>stedts preisen deinen Namen,</w:t>
      </w:r>
      <w:r>
        <w:br/>
        <w:t>Sol weit vnd breyt</w:t>
      </w:r>
      <w:r>
        <w:br/>
        <w:t>all Christenheyt</w:t>
      </w:r>
      <w:r>
        <w:br/>
        <w:t>singen gar frölich Amen.</w:t>
      </w:r>
    </w:p>
    <w:p w14:paraId="7CA572EB" w14:textId="77777777" w:rsidR="006B7FA4" w:rsidRDefault="006B7FA4" w:rsidP="006B7FA4">
      <w:pPr>
        <w:pStyle w:val="berschrift2"/>
      </w:pPr>
      <w:r>
        <w:rPr>
          <w:rStyle w:val="screen-reader-text"/>
        </w:rPr>
        <w:t>Psalm 64</w:t>
      </w:r>
      <w:r>
        <w:t xml:space="preserve"> </w:t>
      </w:r>
    </w:p>
    <w:p w14:paraId="7236A757" w14:textId="77777777" w:rsidR="006B7FA4" w:rsidRDefault="006B7FA4" w:rsidP="006B7FA4">
      <w:pPr>
        <w:pStyle w:val="StandardWeb"/>
      </w:pPr>
      <w:r>
        <w:rPr>
          <w:rStyle w:val="Fett"/>
        </w:rPr>
        <w:t>Gebet vnd trostpsalm wider die feind.</w:t>
      </w:r>
    </w:p>
    <w:p w14:paraId="35BEAC1E" w14:textId="77777777" w:rsidR="006B7FA4" w:rsidRDefault="006B7FA4" w:rsidP="006B7FA4">
      <w:pPr>
        <w:pStyle w:val="StandardWeb"/>
      </w:pPr>
      <w:r>
        <w:t>1. Herr Got, mein stimm vnd klag erhör,</w:t>
      </w:r>
      <w:r>
        <w:br/>
        <w:t>behüt mir ietz mein leben.</w:t>
      </w:r>
      <w:r>
        <w:br/>
        <w:t>Grewlich brechen die feind herfür</w:t>
      </w:r>
      <w:r>
        <w:br/>
        <w:t>vnd han mich gar vmmgeben:</w:t>
      </w:r>
      <w:r>
        <w:br/>
        <w:t>Verbirg mich für der bösen schar</w:t>
      </w:r>
      <w:r>
        <w:br/>
        <w:t>vnd für den vbelthätern gar,</w:t>
      </w:r>
      <w:r>
        <w:br/>
        <w:t>sie feind mir vil zu mechtig.</w:t>
      </w:r>
    </w:p>
    <w:p w14:paraId="6EDDC9F2" w14:textId="77777777" w:rsidR="006B7FA4" w:rsidRDefault="006B7FA4" w:rsidP="006B7FA4">
      <w:pPr>
        <w:pStyle w:val="StandardWeb"/>
      </w:pPr>
      <w:r>
        <w:t>2. Ir wort schärpffen sie wie ein schwerdt,</w:t>
      </w:r>
      <w:r>
        <w:br/>
        <w:t>den frommen zu verdriessen,</w:t>
      </w:r>
      <w:r>
        <w:br/>
        <w:t>Ir gifftig zung stedts rach begert,</w:t>
      </w:r>
      <w:r>
        <w:br/>
        <w:t>gleich wie mit pfeilen schiessen,</w:t>
      </w:r>
      <w:r>
        <w:br/>
        <w:t>Seind boßhafftig in all jrm thun,</w:t>
      </w:r>
      <w:r>
        <w:br/>
        <w:t>mit jrn anschlegen frech vnd kün,</w:t>
      </w:r>
      <w:r>
        <w:br/>
        <w:t>stoltz, hoffertig vnd prechtig.</w:t>
      </w:r>
    </w:p>
    <w:p w14:paraId="4D993AF4" w14:textId="77777777" w:rsidR="006B7FA4" w:rsidRDefault="006B7FA4" w:rsidP="006B7FA4">
      <w:pPr>
        <w:pStyle w:val="StandardWeb"/>
      </w:pPr>
      <w:r>
        <w:t>3. Sie brauchen renck vnd heymlich tück,</w:t>
      </w:r>
      <w:r>
        <w:br/>
        <w:t>mit schalckheyt sich zu stercken,</w:t>
      </w:r>
      <w:r>
        <w:br/>
        <w:t>Wie sie dem frommen legen strick,</w:t>
      </w:r>
      <w:r>
        <w:br/>
        <w:t>sprechen ›wer solt es mercken?‹</w:t>
      </w:r>
      <w:r>
        <w:br/>
        <w:t>Sie sind verschlagen gantz und gar,</w:t>
      </w:r>
      <w:r>
        <w:br/>
        <w:t>jr thun ist eitel Sünde zwar</w:t>
      </w:r>
      <w:r>
        <w:br/>
        <w:t>vnd wölln sich nicht bekeren.</w:t>
      </w:r>
    </w:p>
    <w:p w14:paraId="0A778E2B" w14:textId="77777777" w:rsidR="006B7FA4" w:rsidRDefault="006B7FA4" w:rsidP="006B7FA4">
      <w:pPr>
        <w:pStyle w:val="StandardWeb"/>
      </w:pPr>
      <w:r>
        <w:t>4. Drumb wirt sie Got bald richten hin,</w:t>
      </w:r>
      <w:r>
        <w:br/>
        <w:t>daß sie es fülen sollen.</w:t>
      </w:r>
      <w:r>
        <w:br/>
        <w:t>Ir zung in jrm verkerten sinn,</w:t>
      </w:r>
      <w:r>
        <w:br/>
        <w:t>die wirt sie selber fellen,</w:t>
      </w:r>
      <w:r>
        <w:br/>
        <w:t>Ir spotten, wers wirt sehen an</w:t>
      </w:r>
      <w:r>
        <w:br/>
        <w:t>sprechen ›Das hat Got selb gethan</w:t>
      </w:r>
      <w:r>
        <w:br/>
        <w:t>der kan alln gwalt verheren.‹</w:t>
      </w:r>
    </w:p>
    <w:p w14:paraId="2795ADD6" w14:textId="77777777" w:rsidR="006B7FA4" w:rsidRDefault="006B7FA4" w:rsidP="006B7FA4">
      <w:pPr>
        <w:pStyle w:val="StandardWeb"/>
      </w:pPr>
      <w:r>
        <w:t>5. Des frewen sich die frommen all</w:t>
      </w:r>
      <w:r>
        <w:br/>
        <w:t>die Got allein vertrawen,</w:t>
      </w:r>
      <w:r>
        <w:br/>
        <w:t>Im glück vnd allem vngefall</w:t>
      </w:r>
      <w:r>
        <w:br/>
        <w:t>auff seine hand nur schawen</w:t>
      </w:r>
      <w:r>
        <w:br/>
        <w:t>Vnd rhümen sich des HERRN allein,</w:t>
      </w:r>
      <w:r>
        <w:br/>
        <w:t>der Ewiglich wil bei jn sein</w:t>
      </w:r>
      <w:r>
        <w:br/>
        <w:t>vnd wirt sie wol erneren.</w:t>
      </w:r>
    </w:p>
    <w:p w14:paraId="5AB90D3C" w14:textId="77777777" w:rsidR="006B7FA4" w:rsidRDefault="006B7FA4" w:rsidP="006B7FA4">
      <w:pPr>
        <w:pStyle w:val="berschrift2"/>
      </w:pPr>
      <w:r>
        <w:rPr>
          <w:rStyle w:val="screen-reader-text"/>
        </w:rPr>
        <w:t>Psalm 65</w:t>
      </w:r>
      <w:r>
        <w:t xml:space="preserve"> </w:t>
      </w:r>
    </w:p>
    <w:p w14:paraId="083D8A92" w14:textId="77777777" w:rsidR="006B7FA4" w:rsidRDefault="006B7FA4" w:rsidP="006B7FA4">
      <w:pPr>
        <w:pStyle w:val="StandardWeb"/>
      </w:pPr>
      <w:r>
        <w:rPr>
          <w:rStyle w:val="Fett"/>
        </w:rPr>
        <w:t>Danckpsalm für die grosse gaben Gottes.</w:t>
      </w:r>
    </w:p>
    <w:p w14:paraId="3BF9B95D" w14:textId="77777777" w:rsidR="006B7FA4" w:rsidRDefault="006B7FA4" w:rsidP="006B7FA4">
      <w:pPr>
        <w:pStyle w:val="StandardWeb"/>
      </w:pPr>
      <w:r>
        <w:t>1. Herr Got, man lobt dich zu Zion</w:t>
      </w:r>
      <w:r>
        <w:br/>
        <w:t>der gnaden thron</w:t>
      </w:r>
      <w:r>
        <w:br/>
        <w:t>vnd gibt dir deine ehre,</w:t>
      </w:r>
      <w:r>
        <w:br/>
        <w:t>Weil du erhörst der armē bit,</w:t>
      </w:r>
      <w:r>
        <w:br/>
        <w:t>verachtest nit</w:t>
      </w:r>
      <w:r>
        <w:br/>
        <w:t>all die sich zu dir keren:</w:t>
      </w:r>
      <w:r>
        <w:br/>
        <w:t>Die missethat</w:t>
      </w:r>
      <w:r>
        <w:br/>
        <w:t>vnn sünd vns hat</w:t>
      </w:r>
      <w:r>
        <w:br/>
        <w:t>geengstet sehr,</w:t>
      </w:r>
      <w:r>
        <w:br/>
        <w:t>vergibs vns HERR,</w:t>
      </w:r>
      <w:r>
        <w:br/>
        <w:t>thu vns deinn willen leren.</w:t>
      </w:r>
    </w:p>
    <w:p w14:paraId="7648F2B5" w14:textId="77777777" w:rsidR="006B7FA4" w:rsidRDefault="006B7FA4" w:rsidP="006B7FA4">
      <w:pPr>
        <w:pStyle w:val="StandardWeb"/>
      </w:pPr>
      <w:r>
        <w:t>2. Wol dem den du hie machest fromm</w:t>
      </w:r>
      <w:r>
        <w:br/>
        <w:t>vnd daß Er komm</w:t>
      </w:r>
      <w:r>
        <w:br/>
        <w:t>in deinem hauß zu wonen!</w:t>
      </w:r>
      <w:r>
        <w:br/>
        <w:t>Wem du die sünd vergeben hast</w:t>
      </w:r>
      <w:r>
        <w:br/>
        <w:t>der hat den trost</w:t>
      </w:r>
      <w:r>
        <w:br/>
        <w:t>daß du sein wirst verschonen:</w:t>
      </w:r>
      <w:r>
        <w:br/>
        <w:t>Dein wunder groß</w:t>
      </w:r>
      <w:r>
        <w:br/>
        <w:t>on alle maß</w:t>
      </w:r>
      <w:r>
        <w:br/>
        <w:t>gerechtigkeyt</w:t>
      </w:r>
      <w:r>
        <w:br/>
        <w:t>von Ewigkeyt</w:t>
      </w:r>
      <w:r>
        <w:br/>
        <w:t>die wirt all gut belohnen.</w:t>
      </w:r>
    </w:p>
    <w:p w14:paraId="6794065C" w14:textId="77777777" w:rsidR="006B7FA4" w:rsidRDefault="006B7FA4" w:rsidP="006B7FA4">
      <w:pPr>
        <w:pStyle w:val="StandardWeb"/>
      </w:pPr>
      <w:r>
        <w:t>3. Dann du bist, HERR, der menschen heyl</w:t>
      </w:r>
      <w:r>
        <w:br/>
        <w:t>on allen feyl</w:t>
      </w:r>
      <w:r>
        <w:br/>
        <w:t>vnd zuuersicht auff erden,</w:t>
      </w:r>
      <w:r>
        <w:br/>
        <w:t>In aller welt, auch an dem meer</w:t>
      </w:r>
      <w:r>
        <w:br/>
        <w:t>vnd runds vmbher</w:t>
      </w:r>
      <w:r>
        <w:br/>
        <w:t>Wo leut erfunden werden:</w:t>
      </w:r>
      <w:r>
        <w:br/>
        <w:t>All feste berg</w:t>
      </w:r>
      <w:r>
        <w:br/>
        <w:t>setzt deine sterck,</w:t>
      </w:r>
      <w:r>
        <w:br/>
        <w:t>du bist all zeit</w:t>
      </w:r>
      <w:r>
        <w:br/>
        <w:t>zur hülff bereyt</w:t>
      </w:r>
      <w:r>
        <w:br/>
        <w:t>in angst vnd allen gferden.</w:t>
      </w:r>
    </w:p>
    <w:p w14:paraId="34C4D3F6" w14:textId="77777777" w:rsidR="006B7FA4" w:rsidRDefault="006B7FA4" w:rsidP="006B7FA4">
      <w:pPr>
        <w:pStyle w:val="StandardWeb"/>
      </w:pPr>
      <w:r>
        <w:t>4. Wann sich die feinde rüsten sehr</w:t>
      </w:r>
      <w:r>
        <w:br/>
        <w:t>vnd brausen her</w:t>
      </w:r>
      <w:r>
        <w:br/>
        <w:t>gleich wie die wasserwellen,</w:t>
      </w:r>
      <w:r>
        <w:br/>
        <w:t>So stillstu bald jm tollen sinn</w:t>
      </w:r>
      <w:r>
        <w:br/>
        <w:t>vnd wirffst sie hin</w:t>
      </w:r>
      <w:r>
        <w:br/>
        <w:t>müssen sich freundtlich stellen:</w:t>
      </w:r>
      <w:r>
        <w:br/>
        <w:t>Wann solchs geschiht,</w:t>
      </w:r>
      <w:r>
        <w:br/>
        <w:t>all wer es siht</w:t>
      </w:r>
      <w:r>
        <w:br/>
        <w:t>erschrickt zur buß,</w:t>
      </w:r>
      <w:r>
        <w:br/>
        <w:t>bekennen muß</w:t>
      </w:r>
      <w:r>
        <w:br/>
        <w:t>daß du kanst hoffart fellen.</w:t>
      </w:r>
    </w:p>
    <w:p w14:paraId="7E04445A" w14:textId="77777777" w:rsidR="006B7FA4" w:rsidRDefault="006B7FA4" w:rsidP="006B7FA4">
      <w:pPr>
        <w:pStyle w:val="StandardWeb"/>
      </w:pPr>
      <w:r>
        <w:t>5. Da gibstu vns zeitlichen frid</w:t>
      </w:r>
      <w:r>
        <w:br/>
        <w:t>vnd machst damit</w:t>
      </w:r>
      <w:r>
        <w:br/>
        <w:t>daß sich all sorge legen,</w:t>
      </w:r>
      <w:r>
        <w:br/>
        <w:t>Dann frewt sich alls was athem hat</w:t>
      </w:r>
      <w:r>
        <w:br/>
        <w:t>beyd frü vnd spat</w:t>
      </w:r>
      <w:r>
        <w:br/>
        <w:t>in fröligkeyt bewegen,</w:t>
      </w:r>
      <w:r>
        <w:br/>
        <w:t>Wann deine hand</w:t>
      </w:r>
      <w:r>
        <w:br/>
        <w:t>segnet das land</w:t>
      </w:r>
      <w:r>
        <w:br/>
        <w:t>vnd fruchtbar macht,</w:t>
      </w:r>
      <w:r>
        <w:br/>
        <w:t>daß alles lacht,</w:t>
      </w:r>
      <w:r>
        <w:br/>
        <w:t>durch Sonnenschein vnd regen.</w:t>
      </w:r>
    </w:p>
    <w:p w14:paraId="04BF358C" w14:textId="77777777" w:rsidR="006B7FA4" w:rsidRDefault="006B7FA4" w:rsidP="006B7FA4">
      <w:pPr>
        <w:pStyle w:val="StandardWeb"/>
      </w:pPr>
      <w:r>
        <w:t>6. Wann dein brünnlin frölich her quillt,</w:t>
      </w:r>
      <w:r>
        <w:br/>
        <w:t>die forchen füllt,</w:t>
      </w:r>
      <w:r>
        <w:br/>
        <w:t>muß alles wol gerathen:</w:t>
      </w:r>
      <w:r>
        <w:br/>
        <w:t>Da bringen wir mit hauffen ein</w:t>
      </w:r>
      <w:r>
        <w:br/>
        <w:t>frucht, korn vnd wein</w:t>
      </w:r>
      <w:r>
        <w:br/>
        <w:t>zur schewren vnd zur trotten:</w:t>
      </w:r>
      <w:r>
        <w:br/>
        <w:t>Du krönst das jar</w:t>
      </w:r>
      <w:r>
        <w:br/>
        <w:t>mit gutern gar,</w:t>
      </w:r>
      <w:r>
        <w:br/>
        <w:t>daß wir han gnug</w:t>
      </w:r>
      <w:r>
        <w:br/>
        <w:t>mit allem fug</w:t>
      </w:r>
      <w:r>
        <w:br/>
        <w:t>durch deine wunderthaten.</w:t>
      </w:r>
    </w:p>
    <w:p w14:paraId="3675F149" w14:textId="77777777" w:rsidR="006B7FA4" w:rsidRDefault="006B7FA4" w:rsidP="006B7FA4">
      <w:pPr>
        <w:pStyle w:val="StandardWeb"/>
      </w:pPr>
      <w:r>
        <w:t>7. Wo du hin setzest deinen fuß</w:t>
      </w:r>
      <w:r>
        <w:br/>
        <w:t>alls wachsen muß</w:t>
      </w:r>
      <w:r>
        <w:br/>
        <w:t>vnd järlich sich ernäwen,</w:t>
      </w:r>
      <w:r>
        <w:br/>
        <w:t>In wüsten wälden, berg vnd thal,</w:t>
      </w:r>
      <w:r>
        <w:br/>
        <w:t>grunts vberal</w:t>
      </w:r>
      <w:r>
        <w:br/>
        <w:t>vnd in den schönen äwen,</w:t>
      </w:r>
      <w:r>
        <w:br/>
        <w:t>Da geht das viech</w:t>
      </w:r>
      <w:r>
        <w:br/>
        <w:t>vnd mestet sich,</w:t>
      </w:r>
      <w:r>
        <w:br/>
        <w:t>daß jederman</w:t>
      </w:r>
      <w:r>
        <w:br/>
        <w:t>hat lust daran,</w:t>
      </w:r>
      <w:r>
        <w:br/>
        <w:t>muß jauchtzen vnd sich fräwen.</w:t>
      </w:r>
    </w:p>
    <w:p w14:paraId="65B6448D" w14:textId="77777777" w:rsidR="006B7FA4" w:rsidRDefault="006B7FA4" w:rsidP="006B7FA4">
      <w:pPr>
        <w:pStyle w:val="StandardWeb"/>
      </w:pPr>
      <w:r>
        <w:t>8. Für alle wolthat die du vns</w:t>
      </w:r>
      <w:r>
        <w:br/>
        <w:t>auß güt vnd gunst</w:t>
      </w:r>
      <w:r>
        <w:br/>
        <w:t>auff erden thust bescheren</w:t>
      </w:r>
      <w:r>
        <w:br/>
        <w:t>Sollen wir auch an allem ort</w:t>
      </w:r>
      <w:r>
        <w:br/>
        <w:t>nach deinem wort</w:t>
      </w:r>
      <w:r>
        <w:br/>
        <w:t>mit preiß dein lob vermehren</w:t>
      </w:r>
      <w:r>
        <w:br/>
        <w:t>In deinem Son,</w:t>
      </w:r>
      <w:r>
        <w:br/>
        <w:t>der gnug hat thon,</w:t>
      </w:r>
      <w:r>
        <w:br/>
        <w:t>wie vns beweist</w:t>
      </w:r>
      <w:r>
        <w:br/>
        <w:t>dein Heylger geyst,</w:t>
      </w:r>
      <w:r>
        <w:br/>
        <w:t>solchs durch dein wort thust leren.</w:t>
      </w:r>
    </w:p>
    <w:p w14:paraId="61B1657E" w14:textId="77777777" w:rsidR="00D50127" w:rsidRDefault="00D50127" w:rsidP="00D50127">
      <w:pPr>
        <w:pStyle w:val="berschrift2"/>
        <w:rPr>
          <w:rStyle w:val="screen-reader-text"/>
        </w:rPr>
      </w:pPr>
      <w:r>
        <w:rPr>
          <w:rStyle w:val="screen-reader-text"/>
        </w:rPr>
        <w:t>Psalm 67</w:t>
      </w:r>
    </w:p>
    <w:p w14:paraId="6D8F7EF8" w14:textId="77777777" w:rsidR="00D50127" w:rsidRDefault="00D50127" w:rsidP="00D50127">
      <w:pPr>
        <w:pStyle w:val="berschrift3"/>
      </w:pPr>
      <w:r>
        <w:rPr>
          <w:rStyle w:val="screen-reader-text"/>
        </w:rPr>
        <w:t>Psalm LXVII. Deus misereatur.</w:t>
      </w:r>
      <w:r>
        <w:t xml:space="preserve"> </w:t>
      </w:r>
    </w:p>
    <w:p w14:paraId="3506D506" w14:textId="77777777" w:rsidR="00D50127" w:rsidRDefault="00D50127" w:rsidP="00D50127">
      <w:pPr>
        <w:pStyle w:val="StandardWeb"/>
      </w:pPr>
      <w:r>
        <w:rPr>
          <w:rStyle w:val="Fett"/>
        </w:rPr>
        <w:t>Ein gebet und dancksagung, daß Got sein wort erhalten, und diß zeitlich leben segnen wölle.</w:t>
      </w:r>
    </w:p>
    <w:p w14:paraId="6227146E" w14:textId="77777777" w:rsidR="00D50127" w:rsidRDefault="00D50127" w:rsidP="00D50127">
      <w:pPr>
        <w:pStyle w:val="StandardWeb"/>
      </w:pPr>
      <w:r>
        <w:t>HErr Got, du wöllst uns gnedig sein,</w:t>
      </w:r>
      <w:r>
        <w:br/>
        <w:t>laß uns leuchten deinr gnaden schein,</w:t>
      </w:r>
      <w:r>
        <w:br/>
        <w:t>Gib uns deinn segen gnediglich,</w:t>
      </w:r>
      <w:r>
        <w:br/>
        <w:t>daß wir auff erd erkennen dich,</w:t>
      </w:r>
      <w:r>
        <w:br/>
        <w:t>Auff das dein heyl in allem land</w:t>
      </w:r>
      <w:r>
        <w:br/>
        <w:t>bei allen Heyden werd bekandt.</w:t>
      </w:r>
    </w:p>
    <w:p w14:paraId="1047A438" w14:textId="77777777" w:rsidR="00D50127" w:rsidRDefault="00D50127" w:rsidP="00D50127">
      <w:pPr>
        <w:pStyle w:val="StandardWeb"/>
      </w:pPr>
      <w:r>
        <w:t>Wann sie empfinden deine gnad,</w:t>
      </w:r>
      <w:r>
        <w:br/>
        <w:t>so dancken dir die völcker, Got,</w:t>
      </w:r>
      <w:r>
        <w:br/>
        <w:t>Jauchtzen, von hertzen frölich sein</w:t>
      </w:r>
      <w:r>
        <w:br/>
        <w:t>ob solcher grossen güte dein,</w:t>
      </w:r>
      <w:r>
        <w:br/>
        <w:t>Daß die du dir hast außerwelt</w:t>
      </w:r>
      <w:r>
        <w:br/>
        <w:t>dein hand regiert, schützt und erhelt.</w:t>
      </w:r>
    </w:p>
    <w:p w14:paraId="2773AD2C" w14:textId="77777777" w:rsidR="00D50127" w:rsidRDefault="00D50127" w:rsidP="00D50127">
      <w:pPr>
        <w:pStyle w:val="StandardWeb"/>
      </w:pPr>
      <w:r>
        <w:t>Es dancken dir die völcker all,</w:t>
      </w:r>
      <w:r>
        <w:br/>
        <w:t>daß du nach deinem wolgefall</w:t>
      </w:r>
      <w:r>
        <w:br/>
        <w:t>Dein wort jn reichlich geben hast,</w:t>
      </w:r>
      <w:r>
        <w:br/>
        <w:t>durchs blut deins liebens sons erlöst,</w:t>
      </w:r>
      <w:r>
        <w:br/>
        <w:t>Drumb das land sein gewechs auch gibt,</w:t>
      </w:r>
      <w:r>
        <w:br/>
        <w:t>in buß, glauben und lieb sich übt.</w:t>
      </w:r>
    </w:p>
    <w:p w14:paraId="1BC726A3" w14:textId="77777777" w:rsidR="00D50127" w:rsidRDefault="00D50127" w:rsidP="00D50127">
      <w:pPr>
        <w:pStyle w:val="StandardWeb"/>
      </w:pPr>
      <w:r>
        <w:t>Uns segne Got, der Vatter werdt,</w:t>
      </w:r>
      <w:r>
        <w:br/>
        <w:t>der schöpffer himels und der erd!</w:t>
      </w:r>
      <w:r>
        <w:br/>
        <w:t>Uns segne der Herr Jesus Christ,</w:t>
      </w:r>
      <w:r>
        <w:br/>
        <w:t>der unser Got und heyland ist</w:t>
      </w:r>
      <w:r>
        <w:br/>
        <w:t>Seins geystes trost und gütigkeyt</w:t>
      </w:r>
      <w:r>
        <w:br/>
        <w:t xml:space="preserve">segne die gantze Christenheyt! </w:t>
      </w:r>
    </w:p>
    <w:p w14:paraId="72B0A414" w14:textId="77777777" w:rsidR="00D50127" w:rsidRDefault="00D50127" w:rsidP="00D50127">
      <w:pPr>
        <w:pStyle w:val="berschrift2"/>
        <w:rPr>
          <w:rStyle w:val="screen-reader-text"/>
        </w:rPr>
      </w:pPr>
      <w:r>
        <w:rPr>
          <w:rStyle w:val="screen-reader-text"/>
        </w:rPr>
        <w:t>Psalm 70</w:t>
      </w:r>
    </w:p>
    <w:p w14:paraId="7D937D10" w14:textId="77777777" w:rsidR="00D50127" w:rsidRDefault="00D50127" w:rsidP="00D50127">
      <w:pPr>
        <w:pStyle w:val="berschrift3"/>
      </w:pPr>
      <w:r>
        <w:rPr>
          <w:rStyle w:val="screen-reader-text"/>
        </w:rPr>
        <w:t>Psalm LXX. Deus in adiutorium.</w:t>
      </w:r>
      <w:r>
        <w:t xml:space="preserve"> </w:t>
      </w:r>
    </w:p>
    <w:p w14:paraId="1E31BAF0" w14:textId="77777777" w:rsidR="00D50127" w:rsidRDefault="00D50127" w:rsidP="00D50127">
      <w:pPr>
        <w:pStyle w:val="StandardWeb"/>
      </w:pPr>
      <w:r>
        <w:rPr>
          <w:rStyle w:val="Fett"/>
        </w:rPr>
        <w:t>Gebetpsalm umb hülff wider die Tyrannen und feind der Christenheyt.</w:t>
      </w:r>
    </w:p>
    <w:p w14:paraId="74DD40DB" w14:textId="77777777" w:rsidR="00D50127" w:rsidRDefault="00D50127" w:rsidP="00D50127">
      <w:pPr>
        <w:pStyle w:val="StandardWeb"/>
      </w:pPr>
      <w:r>
        <w:t>HIlff, HERRE Got, zu dieser zeit</w:t>
      </w:r>
      <w:r>
        <w:br/>
        <w:t>der Christenheyt!</w:t>
      </w:r>
      <w:r>
        <w:br/>
        <w:t>errett uns auß der angst und not!</w:t>
      </w:r>
      <w:r>
        <w:br/>
        <w:t>Tyrannen mord und ketzer gifft</w:t>
      </w:r>
      <w:r>
        <w:br/>
        <w:t>gar hart uns trifft,</w:t>
      </w:r>
      <w:r>
        <w:br/>
        <w:t>veruolgen gar biß in den todt.</w:t>
      </w:r>
      <w:r>
        <w:br/>
        <w:t>Ir böse tück wirff du zurück,</w:t>
      </w:r>
      <w:r>
        <w:br/>
        <w:t>mach sie zu schand nur alle sand,</w:t>
      </w:r>
      <w:r>
        <w:br/>
        <w:t>die uns bößlich nach stelln, O Got!</w:t>
      </w:r>
    </w:p>
    <w:p w14:paraId="670E102F" w14:textId="77777777" w:rsidR="00D50127" w:rsidRDefault="00D50127" w:rsidP="00D50127">
      <w:pPr>
        <w:pStyle w:val="StandardWeb"/>
      </w:pPr>
      <w:r>
        <w:t>Auff das die Christenheyt auff erd</w:t>
      </w:r>
      <w:r>
        <w:br/>
        <w:t>getröstet werd,</w:t>
      </w:r>
      <w:r>
        <w:br/>
        <w:t>sich frewen muß und frölich sein.</w:t>
      </w:r>
      <w:r>
        <w:br/>
        <w:t>All, die deins Namens ehr lieb han,</w:t>
      </w:r>
      <w:r>
        <w:br/>
        <w:t>glauben daran</w:t>
      </w:r>
      <w:r>
        <w:br/>
        <w:t>und fragen nach dem willen dein,</w:t>
      </w:r>
      <w:r>
        <w:br/>
        <w:t>Die dancken dir aus hertzen gir,</w:t>
      </w:r>
      <w:r>
        <w:br/>
        <w:t>und sagen, das on underlaß</w:t>
      </w:r>
      <w:r>
        <w:br/>
        <w:t>hoch globt sei Got in seiner gmein.</w:t>
      </w:r>
    </w:p>
    <w:p w14:paraId="218FDA61" w14:textId="77777777" w:rsidR="00D50127" w:rsidRDefault="00D50127" w:rsidP="00D50127">
      <w:pPr>
        <w:pStyle w:val="StandardWeb"/>
      </w:pPr>
      <w:r>
        <w:t>Ob wir gleich arm sein und elendt,</w:t>
      </w:r>
      <w:r>
        <w:br/>
        <w:t>das glück sich wendt</w:t>
      </w:r>
      <w:r>
        <w:br/>
        <w:t>und uns die Welt verachtet sehr,</w:t>
      </w:r>
      <w:r>
        <w:br/>
        <w:t>So han wir doch den trost bei dir,</w:t>
      </w:r>
      <w:r>
        <w:br/>
        <w:t>daß du kompst schir,</w:t>
      </w:r>
      <w:r>
        <w:br/>
        <w:t>errettest uns, mein Got und Herr!</w:t>
      </w:r>
      <w:r>
        <w:br/>
        <w:t>Du stehst uns bei und machst uns frei,</w:t>
      </w:r>
      <w:r>
        <w:br/>
        <w:t>drumb wir mit preiß auff alle weiß</w:t>
      </w:r>
      <w:r>
        <w:br/>
        <w:t xml:space="preserve">singen deins Namens lob und ehr! </w:t>
      </w:r>
    </w:p>
    <w:p w14:paraId="11459E25" w14:textId="77777777" w:rsidR="006B7FA4" w:rsidRDefault="006B7FA4" w:rsidP="006B7FA4">
      <w:pPr>
        <w:pStyle w:val="berschrift2"/>
        <w:rPr>
          <w:sz w:val="36"/>
          <w:szCs w:val="36"/>
          <w:lang w:eastAsia="de-DE"/>
        </w:rPr>
      </w:pPr>
      <w:r w:rsidRPr="006B7FA4">
        <w:t>Psalm 72</w:t>
      </w:r>
      <w:r>
        <w:t xml:space="preserve"> </w:t>
      </w:r>
    </w:p>
    <w:p w14:paraId="36D0BA33" w14:textId="77777777" w:rsidR="006B7FA4" w:rsidRDefault="006B7FA4" w:rsidP="006B7FA4">
      <w:pPr>
        <w:pStyle w:val="StandardWeb"/>
      </w:pPr>
      <w:r>
        <w:rPr>
          <w:rStyle w:val="Fett"/>
        </w:rPr>
        <w:t>Weissagung vom Reich Christi, vergeltung der sünd, vnd lob Gottes.</w:t>
      </w:r>
    </w:p>
    <w:p w14:paraId="0083F852" w14:textId="77777777" w:rsidR="006B7FA4" w:rsidRDefault="006B7FA4" w:rsidP="006B7FA4">
      <w:pPr>
        <w:pStyle w:val="StandardWeb"/>
      </w:pPr>
      <w:r>
        <w:t>1. Zvr zeit des alten Testaments</w:t>
      </w:r>
      <w:r>
        <w:br/>
        <w:t>vnd Israelschen Regiments</w:t>
      </w:r>
      <w:r>
        <w:br/>
        <w:t>thet man herzlich begeren,</w:t>
      </w:r>
      <w:r>
        <w:br/>
        <w:t>Daß got seinn son auß Dauids stam</w:t>
      </w:r>
      <w:r>
        <w:br/>
        <w:t>wolt kommen lan so lobesam</w:t>
      </w:r>
      <w:r>
        <w:br/>
        <w:t>vnd sie der bitt geweren.</w:t>
      </w:r>
      <w:r>
        <w:br/>
        <w:t>Des ward auch fro köng Salomo,</w:t>
      </w:r>
      <w:r>
        <w:br/>
        <w:t>sein Reich thut hie beschreiben</w:t>
      </w:r>
      <w:r>
        <w:br/>
        <w:t>Durch Gottes geyst, ders singen heyst</w:t>
      </w:r>
      <w:r>
        <w:br/>
        <w:t>was Christus solt betreiben.</w:t>
      </w:r>
    </w:p>
    <w:p w14:paraId="61DA0155" w14:textId="77777777" w:rsidR="006B7FA4" w:rsidRDefault="006B7FA4" w:rsidP="006B7FA4">
      <w:pPr>
        <w:pStyle w:val="StandardWeb"/>
      </w:pPr>
      <w:r>
        <w:t>2. Got, gib dem könig dein gericht,</w:t>
      </w:r>
      <w:r>
        <w:br/>
        <w:t>dein grechtigkeyt laß fehlen nicht</w:t>
      </w:r>
      <w:r>
        <w:br/>
        <w:t>Christo, des königs Sone,</w:t>
      </w:r>
      <w:r>
        <w:br/>
        <w:t>Daß Er bring zur gerechtigkeit</w:t>
      </w:r>
      <w:r>
        <w:br/>
        <w:t>das volck so an den Sünden leit,</w:t>
      </w:r>
      <w:r>
        <w:br/>
        <w:t>der elenden verschone,</w:t>
      </w:r>
      <w:r>
        <w:br/>
        <w:t>Auff das auff erd verkündet werd</w:t>
      </w:r>
      <w:r>
        <w:br/>
        <w:t>der frid an allen enden,</w:t>
      </w:r>
      <w:r>
        <w:br/>
        <w:t>Dein grechtigkeyt werd außgebreyt,</w:t>
      </w:r>
      <w:r>
        <w:br/>
        <w:t>wann du dein wort wirst senden.</w:t>
      </w:r>
    </w:p>
    <w:p w14:paraId="037205C8" w14:textId="77777777" w:rsidR="006B7FA4" w:rsidRDefault="006B7FA4" w:rsidP="006B7FA4">
      <w:pPr>
        <w:pStyle w:val="StandardWeb"/>
      </w:pPr>
      <w:r>
        <w:t>3. Damit das elend wolck auff erd</w:t>
      </w:r>
      <w:r>
        <w:br/>
        <w:t>durch jn bei recht erhalten werd</w:t>
      </w:r>
      <w:r>
        <w:br/>
        <w:t>vnd sei das heyl der armen,</w:t>
      </w:r>
      <w:r>
        <w:br/>
        <w:t>Welchen das gsetz die gwissen zwingt</w:t>
      </w:r>
      <w:r>
        <w:br/>
        <w:t>vnd durch die Sünd zur hellen dringt,</w:t>
      </w:r>
      <w:r>
        <w:br/>
        <w:t>der wil Er sich erbarmen.</w:t>
      </w:r>
      <w:r>
        <w:br/>
        <w:t>Die lesterer mit menschen leer</w:t>
      </w:r>
      <w:r>
        <w:br/>
        <w:t>die gwissen wölln zerreissen,</w:t>
      </w:r>
      <w:r>
        <w:br/>
        <w:t>Die sol Er fort mit seinem wort</w:t>
      </w:r>
      <w:r>
        <w:br/>
        <w:t>biß in die hell zerschmeissen.</w:t>
      </w:r>
    </w:p>
    <w:p w14:paraId="485477D0" w14:textId="77777777" w:rsidR="006B7FA4" w:rsidRDefault="006B7FA4" w:rsidP="006B7FA4">
      <w:pPr>
        <w:pStyle w:val="StandardWeb"/>
      </w:pPr>
      <w:r>
        <w:t>4. Man wirt jn förchten hie auff erd,</w:t>
      </w:r>
      <w:r>
        <w:br/>
        <w:t>so lang der Mon vnd Sonne wert,</w:t>
      </w:r>
      <w:r>
        <w:br/>
        <w:t>von kind zu kindes kinden,</w:t>
      </w:r>
      <w:r>
        <w:br/>
        <w:t>Wie die tropffen falln in das graß</w:t>
      </w:r>
      <w:r>
        <w:br/>
        <w:t>vnd der regen das land macht naß,</w:t>
      </w:r>
      <w:r>
        <w:br/>
        <w:t>wirt man sein wort verkünden.</w:t>
      </w:r>
      <w:r>
        <w:br/>
        <w:t>Zu seiner zeit mit grosser freud</w:t>
      </w:r>
      <w:r>
        <w:br/>
        <w:t>wird sich der grecht erheben,</w:t>
      </w:r>
      <w:r>
        <w:br/>
        <w:t>Seinn friden groß on vnderloß</w:t>
      </w:r>
      <w:r>
        <w:br/>
        <w:t>wil Er der welt hie geben.</w:t>
      </w:r>
    </w:p>
    <w:p w14:paraId="6B853C34" w14:textId="77777777" w:rsidR="006B7FA4" w:rsidRDefault="006B7FA4" w:rsidP="006B7FA4">
      <w:pPr>
        <w:pStyle w:val="StandardWeb"/>
      </w:pPr>
      <w:r>
        <w:t>5. Sein herrschafft wirt sich heben an</w:t>
      </w:r>
      <w:r>
        <w:br/>
        <w:t>im Indschen land an dem Jordan</w:t>
      </w:r>
      <w:r>
        <w:br/>
        <w:t>biß an der welte ende,</w:t>
      </w:r>
      <w:r>
        <w:br/>
        <w:t>Der Erden kreyß gantz runds vmbher</w:t>
      </w:r>
      <w:r>
        <w:br/>
        <w:t>von einem biß zum andern Meer</w:t>
      </w:r>
      <w:r>
        <w:br/>
        <w:t>wirt Er sein heyl außsenden.</w:t>
      </w:r>
      <w:r>
        <w:br/>
        <w:t>Die wüsten hertz soln sich herwertz</w:t>
      </w:r>
      <w:r>
        <w:br/>
        <w:t>zu seiner gnaden schicken,</w:t>
      </w:r>
      <w:r>
        <w:br/>
        <w:t>Die jm warn gram soln sich alsam</w:t>
      </w:r>
      <w:r>
        <w:br/>
        <w:t>vor seinem angsicht bücken.</w:t>
      </w:r>
    </w:p>
    <w:p w14:paraId="71638854" w14:textId="77777777" w:rsidR="006B7FA4" w:rsidRDefault="006B7FA4" w:rsidP="006B7FA4">
      <w:pPr>
        <w:pStyle w:val="StandardWeb"/>
      </w:pPr>
      <w:r>
        <w:t>6. Die König in den Inseln fern</w:t>
      </w:r>
      <w:r>
        <w:br/>
        <w:t>soln all anbetten disen HERRN,</w:t>
      </w:r>
      <w:r>
        <w:br/>
        <w:t>jm schencken was sie haben,</w:t>
      </w:r>
      <w:r>
        <w:br/>
        <w:t>Vnd die auß reich Arabien</w:t>
      </w:r>
      <w:r>
        <w:br/>
        <w:t>werden auch frölich kommen hin,</w:t>
      </w:r>
      <w:r>
        <w:br/>
        <w:t>zu bringen jre gaben,</w:t>
      </w:r>
      <w:r>
        <w:br/>
        <w:t>Sol jederman jn betten an</w:t>
      </w:r>
      <w:r>
        <w:br/>
        <w:t>vnd jm die ehre geben,</w:t>
      </w:r>
      <w:r>
        <w:br/>
        <w:t>All beydes gleich, beyd arm vnd reich,</w:t>
      </w:r>
      <w:r>
        <w:br/>
        <w:t>soln seiner gnad geleben.</w:t>
      </w:r>
    </w:p>
    <w:p w14:paraId="1271FF05" w14:textId="77777777" w:rsidR="006B7FA4" w:rsidRDefault="006B7FA4" w:rsidP="006B7FA4">
      <w:pPr>
        <w:pStyle w:val="StandardWeb"/>
      </w:pPr>
      <w:r>
        <w:t>7. Er wirt erhörn des armen gschrey,</w:t>
      </w:r>
      <w:r>
        <w:br/>
        <w:t>erretten jn vnd machen frey</w:t>
      </w:r>
      <w:r>
        <w:br/>
        <w:t>vnd all seinn kummer wenden,</w:t>
      </w:r>
      <w:r>
        <w:br/>
        <w:t>Er wirt wol thun vnd gnedig sein,</w:t>
      </w:r>
      <w:r>
        <w:br/>
        <w:t>den Seelen helffen auß der pein</w:t>
      </w:r>
      <w:r>
        <w:br/>
        <w:t>der gringen vnd ellenden,</w:t>
      </w:r>
      <w:r>
        <w:br/>
        <w:t>Auß dem betrug und vngefug</w:t>
      </w:r>
      <w:r>
        <w:br/>
        <w:t>hilfft Er jn hie auff erden,</w:t>
      </w:r>
      <w:r>
        <w:br/>
        <w:t>Es wirt jr blut thewr, werdt vnd gut</w:t>
      </w:r>
      <w:r>
        <w:br/>
        <w:t>vor jm geachtet werden.</w:t>
      </w:r>
    </w:p>
    <w:p w14:paraId="3A512A13" w14:textId="77777777" w:rsidR="006B7FA4" w:rsidRDefault="006B7FA4" w:rsidP="006B7FA4">
      <w:pPr>
        <w:pStyle w:val="StandardWeb"/>
      </w:pPr>
      <w:r>
        <w:t>8. Vnendtlich wirt sein Königreich,</w:t>
      </w:r>
      <w:r>
        <w:br/>
        <w:t>im himel, erd hat er keyn gleich,</w:t>
      </w:r>
      <w:r>
        <w:br/>
        <w:t>dann Er wird ewig leben.</w:t>
      </w:r>
      <w:r>
        <w:br/>
        <w:t>All was die Christen sein vnd han</w:t>
      </w:r>
      <w:r>
        <w:br/>
        <w:t>nimpt Er gnediglich von jn an,</w:t>
      </w:r>
      <w:r>
        <w:br/>
        <w:t>wann sies im glauben geben.</w:t>
      </w:r>
      <w:r>
        <w:br/>
        <w:t>Stedts jmmerdar in aller fahr</w:t>
      </w:r>
      <w:r>
        <w:br/>
        <w:t>werden sie vor jm betten,</w:t>
      </w:r>
      <w:r>
        <w:br/>
        <w:t>Mit lob vnd preiß auff alle weiß</w:t>
      </w:r>
      <w:r>
        <w:br/>
        <w:t>mögen sie zu jm tretten.</w:t>
      </w:r>
    </w:p>
    <w:p w14:paraId="56C7EAC6" w14:textId="77777777" w:rsidR="006B7FA4" w:rsidRDefault="006B7FA4" w:rsidP="006B7FA4">
      <w:pPr>
        <w:pStyle w:val="StandardWeb"/>
      </w:pPr>
      <w:r>
        <w:t>9. Gleicher weiß, wie der Libanon</w:t>
      </w:r>
      <w:r>
        <w:br/>
        <w:t>steht mit bäumen gar grün vnd schon</w:t>
      </w:r>
      <w:r>
        <w:br/>
        <w:t>vnd von dem wind thut beben,</w:t>
      </w:r>
      <w:r>
        <w:br/>
        <w:t>So sol das Euangeli auch</w:t>
      </w:r>
      <w:r>
        <w:br/>
        <w:t>mit lehr vnd leben gehn im brauch</w:t>
      </w:r>
      <w:r>
        <w:br/>
        <w:t>als durch den geyst gegeben.</w:t>
      </w:r>
      <w:r>
        <w:br/>
        <w:t>Bei jung vnd alt gar manigfalt</w:t>
      </w:r>
      <w:r>
        <w:br/>
        <w:t>wirt Er sein gab außteylen,</w:t>
      </w:r>
      <w:r>
        <w:br/>
        <w:t>In aller welt sein wort erschallt,</w:t>
      </w:r>
      <w:r>
        <w:br/>
        <w:t>an gnad sols niemand feylen.</w:t>
      </w:r>
    </w:p>
    <w:p w14:paraId="4E869FE5" w14:textId="77777777" w:rsidR="006B7FA4" w:rsidRDefault="006B7FA4" w:rsidP="006B7FA4">
      <w:pPr>
        <w:pStyle w:val="StandardWeb"/>
      </w:pPr>
      <w:r>
        <w:t>10. So lang die Sonn auff erden wert</w:t>
      </w:r>
      <w:r>
        <w:br/>
        <w:t>vnd sich das firmament vmbkert,</w:t>
      </w:r>
      <w:r>
        <w:br/>
        <w:t>wirt sein Nahm ewig bleiben,</w:t>
      </w:r>
      <w:r>
        <w:br/>
        <w:t>Auff das auch die nach diser zeit</w:t>
      </w:r>
      <w:r>
        <w:br/>
        <w:t>soln kommen in die welt so weit</w:t>
      </w:r>
      <w:r>
        <w:br/>
        <w:t>von jm singen vnd schreiben,</w:t>
      </w:r>
      <w:r>
        <w:br/>
        <w:t>Daß durch jn werd allhie auff erd</w:t>
      </w:r>
      <w:r>
        <w:br/>
        <w:t>gesegnet alle heyden,</w:t>
      </w:r>
      <w:r>
        <w:br/>
        <w:t>Daß sie sein ehr sort mehr vnd mehr</w:t>
      </w:r>
      <w:r>
        <w:br/>
        <w:t>in aller welt erbreyten.</w:t>
      </w:r>
    </w:p>
    <w:p w14:paraId="1DB0F899" w14:textId="77777777" w:rsidR="006B7FA4" w:rsidRDefault="006B7FA4" w:rsidP="006B7FA4">
      <w:pPr>
        <w:pStyle w:val="StandardWeb"/>
      </w:pPr>
      <w:r>
        <w:t>11. Gelobt sei Gott in Israel,</w:t>
      </w:r>
      <w:r>
        <w:br/>
        <w:t>der HERR, genannt Emmanuel,</w:t>
      </w:r>
      <w:r>
        <w:br/>
        <w:t>der thut alleyn die wunder!</w:t>
      </w:r>
      <w:r>
        <w:br/>
        <w:t>Gelobt sei sein herrlicher nahm,</w:t>
      </w:r>
      <w:r>
        <w:br/>
        <w:t>sein Maiestet so lobesam</w:t>
      </w:r>
      <w:r>
        <w:br/>
        <w:t>in gmein vnd in besunder,</w:t>
      </w:r>
      <w:r>
        <w:br/>
        <w:t>Vnd werd bekandt in allem land</w:t>
      </w:r>
      <w:r>
        <w:br/>
        <w:t>die ehr seins heylgen namen.</w:t>
      </w:r>
      <w:r>
        <w:br/>
        <w:t>dem danckn wir all mit reichem schall</w:t>
      </w:r>
      <w:r>
        <w:br/>
        <w:t>vnd singen Amen, Amen.</w:t>
      </w:r>
    </w:p>
    <w:p w14:paraId="5117FD4B" w14:textId="77777777" w:rsidR="006B7FA4" w:rsidRDefault="006B7FA4" w:rsidP="006B7FA4">
      <w:pPr>
        <w:pStyle w:val="berschrift2"/>
      </w:pPr>
      <w:r>
        <w:rPr>
          <w:rStyle w:val="screen-reader-text"/>
        </w:rPr>
        <w:t>Psalm 75</w:t>
      </w:r>
      <w:r>
        <w:t xml:space="preserve"> </w:t>
      </w:r>
    </w:p>
    <w:p w14:paraId="205CFD64" w14:textId="77777777" w:rsidR="006B7FA4" w:rsidRDefault="006B7FA4" w:rsidP="006B7FA4">
      <w:pPr>
        <w:pStyle w:val="StandardWeb"/>
      </w:pPr>
      <w:r>
        <w:rPr>
          <w:rStyle w:val="Fett"/>
        </w:rPr>
        <w:t>Ein Danck vnd Trostpsalm, Daß Gott die verachter straffen, vnd die frommen erretten wölle.</w:t>
      </w:r>
    </w:p>
    <w:p w14:paraId="2A71A252" w14:textId="77777777" w:rsidR="006B7FA4" w:rsidRDefault="006B7FA4" w:rsidP="006B7FA4">
      <w:pPr>
        <w:pStyle w:val="StandardWeb"/>
      </w:pPr>
      <w:r>
        <w:t>1. Herr Gott, wir dancken deiner güt,</w:t>
      </w:r>
      <w:r>
        <w:br/>
        <w:t>verkünden deine wunder.</w:t>
      </w:r>
      <w:r>
        <w:br/>
        <w:t>Wir dancken dir mit freyem gmüt,</w:t>
      </w:r>
      <w:r>
        <w:br/>
        <w:t>in gmeyn vnd in besonder.</w:t>
      </w:r>
      <w:r>
        <w:br/>
        <w:t>Dein raach ist nahe, dein gwaltig hand</w:t>
      </w:r>
      <w:r>
        <w:br/>
        <w:t>wirt richter sein in allem land,</w:t>
      </w:r>
      <w:r>
        <w:br/>
        <w:t>muß alls für dir erschrecken.</w:t>
      </w:r>
    </w:p>
    <w:p w14:paraId="646CF815" w14:textId="77777777" w:rsidR="006B7FA4" w:rsidRDefault="006B7FA4" w:rsidP="006B7FA4">
      <w:pPr>
        <w:pStyle w:val="StandardWeb"/>
      </w:pPr>
      <w:r>
        <w:t>2. Die frummen bhütstn in vnschuldt,</w:t>
      </w:r>
      <w:r>
        <w:br/>
        <w:t>vnd wirst sie wol erhalten,</w:t>
      </w:r>
      <w:r>
        <w:br/>
        <w:t>Daß sie in lieb, hoffnung, gedult</w:t>
      </w:r>
      <w:r>
        <w:br/>
        <w:t>am glauben nicht erkalten:</w:t>
      </w:r>
      <w:r>
        <w:br/>
        <w:t>Der Gottloß fert mit seinem sin</w:t>
      </w:r>
      <w:r>
        <w:br/>
        <w:t>in falscher lehr, bleibt jmmer hin</w:t>
      </w:r>
      <w:r>
        <w:br/>
        <w:t>im vnglauben bestecken.</w:t>
      </w:r>
    </w:p>
    <w:p w14:paraId="437624BB" w14:textId="77777777" w:rsidR="006B7FA4" w:rsidRDefault="006B7FA4" w:rsidP="006B7FA4">
      <w:pPr>
        <w:pStyle w:val="StandardWeb"/>
      </w:pPr>
      <w:r>
        <w:t>3. Ich sprach zu den die trutzig sein</w:t>
      </w:r>
      <w:r>
        <w:br/>
        <w:t>mit falscher lehr vnd leben,</w:t>
      </w:r>
      <w:r>
        <w:br/>
        <w:t>Die so rhumretig farn herein,</w:t>
      </w:r>
      <w:r>
        <w:br/>
        <w:t>in hochmut vbergeben,</w:t>
      </w:r>
      <w:r>
        <w:br/>
        <w:t>›Pocht nit auff ewr gewalt vnd macht,</w:t>
      </w:r>
      <w:r>
        <w:br/>
        <w:t>rhümbt nit zu hoch ewrn stoltzen pracht</w:t>
      </w:r>
      <w:r>
        <w:br/>
        <w:t>wider Gott trützlich stellen.</w:t>
      </w:r>
    </w:p>
    <w:p w14:paraId="266BF160" w14:textId="77777777" w:rsidR="006B7FA4" w:rsidRDefault="006B7FA4" w:rsidP="006B7FA4">
      <w:pPr>
        <w:pStyle w:val="StandardWeb"/>
      </w:pPr>
      <w:r>
        <w:t>4. Sprecht nit auß freuel wider Gott</w:t>
      </w:r>
      <w:r>
        <w:br/>
        <w:t>›es hat von allen seiten</w:t>
      </w:r>
      <w:r>
        <w:br/>
        <w:t>Mit vnser sach keyn fahr, keyn not,</w:t>
      </w:r>
      <w:r>
        <w:br/>
        <w:t>jetzt vnd zu allen zeitten:</w:t>
      </w:r>
      <w:r>
        <w:br/>
        <w:t>Wir haben freundschafft, gelt vnd gunst,</w:t>
      </w:r>
      <w:r>
        <w:br/>
        <w:t>gwalt, weißheyt, macht, sinn, witz vnd kunst,</w:t>
      </w:r>
      <w:r>
        <w:br/>
        <w:t>es wird vns niemand fellen‹:</w:t>
      </w:r>
    </w:p>
    <w:p w14:paraId="1617C8BE" w14:textId="77777777" w:rsidR="006B7FA4" w:rsidRDefault="006B7FA4" w:rsidP="006B7FA4">
      <w:pPr>
        <w:pStyle w:val="StandardWeb"/>
      </w:pPr>
      <w:r>
        <w:t>5. Doch wirt Gott selber richter sein</w:t>
      </w:r>
      <w:r>
        <w:br/>
        <w:t>der stoltzen vnd der frechen,</w:t>
      </w:r>
      <w:r>
        <w:br/>
        <w:t>Irn hoffart wirdt Er treiben ein,</w:t>
      </w:r>
      <w:r>
        <w:br/>
        <w:t>ir hörner gar zerbrechen,</w:t>
      </w:r>
      <w:r>
        <w:br/>
        <w:t>Stößt alls darnider was hoch schwebt,</w:t>
      </w:r>
      <w:r>
        <w:br/>
        <w:t>den armen auß dem kot erhebt,</w:t>
      </w:r>
      <w:r>
        <w:br/>
        <w:t>daß Ern zu ehren setze.</w:t>
      </w:r>
    </w:p>
    <w:p w14:paraId="297CE4D6" w14:textId="77777777" w:rsidR="006B7FA4" w:rsidRDefault="006B7FA4" w:rsidP="006B7FA4">
      <w:pPr>
        <w:pStyle w:val="StandardWeb"/>
      </w:pPr>
      <w:r>
        <w:t>6. Auß seinem becher schenckt er alln,</w:t>
      </w:r>
      <w:r>
        <w:br/>
        <w:t>den trunck wirt niemand meiden:</w:t>
      </w:r>
      <w:r>
        <w:br/>
        <w:t>nach Gottes willn vnd wolgefalln</w:t>
      </w:r>
      <w:r>
        <w:br/>
        <w:t>die frummen müssen leiden,</w:t>
      </w:r>
      <w:r>
        <w:br/>
        <w:t>Der Gottloß hauff in jrem hauß</w:t>
      </w:r>
      <w:r>
        <w:br/>
        <w:t>müssen die grundsup sauffen auß,</w:t>
      </w:r>
      <w:r>
        <w:br/>
        <w:t>das schenckt er jn zur letze.‹</w:t>
      </w:r>
    </w:p>
    <w:p w14:paraId="3763A7FB" w14:textId="77777777" w:rsidR="006B7FA4" w:rsidRDefault="006B7FA4" w:rsidP="006B7FA4">
      <w:pPr>
        <w:pStyle w:val="StandardWeb"/>
      </w:pPr>
      <w:r>
        <w:t>7. Drumm wil ich rhümen Ewiglich,</w:t>
      </w:r>
      <w:r>
        <w:br/>
        <w:t>den Gott auß Jacob loben,</w:t>
      </w:r>
      <w:r>
        <w:br/>
        <w:t>Der alln Gotlosen gwalt zerbricht</w:t>
      </w:r>
      <w:r>
        <w:br/>
        <w:t>vnd der Tyrannen toben,</w:t>
      </w:r>
      <w:r>
        <w:br/>
        <w:t>Auff das der frumm auch hie auff erd</w:t>
      </w:r>
      <w:r>
        <w:br/>
        <w:t>an Gottlosen gerochen werd</w:t>
      </w:r>
      <w:r>
        <w:br/>
        <w:t>vnd sich seins leyds ergetze.</w:t>
      </w:r>
    </w:p>
    <w:p w14:paraId="3F33AE50" w14:textId="77777777" w:rsidR="006B7FA4" w:rsidRDefault="006B7FA4" w:rsidP="006B7FA4">
      <w:pPr>
        <w:pStyle w:val="berschrift2"/>
      </w:pPr>
      <w:r>
        <w:rPr>
          <w:rStyle w:val="screen-reader-text"/>
        </w:rPr>
        <w:t>Psalm 82</w:t>
      </w:r>
      <w:r>
        <w:t xml:space="preserve"> </w:t>
      </w:r>
    </w:p>
    <w:p w14:paraId="3CB30E1A" w14:textId="77777777" w:rsidR="006B7FA4" w:rsidRDefault="006B7FA4" w:rsidP="006B7FA4">
      <w:pPr>
        <w:pStyle w:val="StandardWeb"/>
      </w:pPr>
      <w:r>
        <w:rPr>
          <w:rStyle w:val="Fett"/>
        </w:rPr>
        <w:t>Ein warnung der Oberkeyt, Ir ampt recht zuuerwalten, sunst wölle sie Gott stürtzen.</w:t>
      </w:r>
    </w:p>
    <w:p w14:paraId="3C30C985" w14:textId="77777777" w:rsidR="006B7FA4" w:rsidRDefault="006B7FA4" w:rsidP="006B7FA4">
      <w:pPr>
        <w:pStyle w:val="StandardWeb"/>
      </w:pPr>
      <w:r>
        <w:t>1. Gott selber steht in seiner gmeyn</w:t>
      </w:r>
      <w:r>
        <w:br/>
        <w:t>der Fürsten vnd der Herren,</w:t>
      </w:r>
      <w:r>
        <w:br/>
        <w:t>Wil selber Herr vnd richter sein,</w:t>
      </w:r>
      <w:r>
        <w:br/>
        <w:t>sie soln sich lassen leren,</w:t>
      </w:r>
      <w:r>
        <w:br/>
        <w:t>Spricht ›Wie lang wolt jr vnrecht thun,</w:t>
      </w:r>
      <w:r>
        <w:br/>
        <w:t>fürziehen die Gotloß person</w:t>
      </w:r>
      <w:r>
        <w:br/>
        <w:t>vnd laßt das vnrecht walten?</w:t>
      </w:r>
    </w:p>
    <w:p w14:paraId="36AFD77F" w14:textId="77777777" w:rsidR="006B7FA4" w:rsidRDefault="006B7FA4" w:rsidP="006B7FA4">
      <w:pPr>
        <w:pStyle w:val="StandardWeb"/>
      </w:pPr>
      <w:r>
        <w:t>2. Schafft dem armen vnd weysen recht,</w:t>
      </w:r>
      <w:r>
        <w:br/>
        <w:t>laßt jn zum rechten kommen,</w:t>
      </w:r>
      <w:r>
        <w:br/>
        <w:t>Er sei arm, reich, herr oder knecht,</w:t>
      </w:r>
      <w:r>
        <w:br/>
        <w:t>so schützet stedts deu frommen,</w:t>
      </w:r>
      <w:r>
        <w:br/>
        <w:t>Zeygt dem Ellenden hülff vnd trost,</w:t>
      </w:r>
      <w:r>
        <w:br/>
        <w:t>daß die armen werden erlost,</w:t>
      </w:r>
      <w:r>
        <w:br/>
        <w:t>fürm Gottlosen erhalten.</w:t>
      </w:r>
    </w:p>
    <w:p w14:paraId="12EAF75C" w14:textId="77777777" w:rsidR="006B7FA4" w:rsidRDefault="006B7FA4" w:rsidP="006B7FA4">
      <w:pPr>
        <w:pStyle w:val="StandardWeb"/>
      </w:pPr>
      <w:r>
        <w:t>3. Sie achten aber nicht mein wort</w:t>
      </w:r>
      <w:r>
        <w:br/>
        <w:t>vnd lassen jn nicht sagen,</w:t>
      </w:r>
      <w:r>
        <w:br/>
        <w:t>Sie gehn im finstern jmmer fort:</w:t>
      </w:r>
      <w:r>
        <w:br/>
        <w:t>wann solchs die armen klagen,</w:t>
      </w:r>
      <w:r>
        <w:br/>
        <w:t>Solln die Gottlosen vndergehn,</w:t>
      </w:r>
      <w:r>
        <w:br/>
        <w:t>wann sie gleich wie die grundfest stehn,</w:t>
      </w:r>
      <w:r>
        <w:br/>
        <w:t>dennoch würd ich sie stürtzen.</w:t>
      </w:r>
    </w:p>
    <w:p w14:paraId="5B203E31" w14:textId="77777777" w:rsidR="006B7FA4" w:rsidRDefault="006B7FA4" w:rsidP="006B7FA4">
      <w:pPr>
        <w:pStyle w:val="StandardWeb"/>
      </w:pPr>
      <w:r>
        <w:t>4. Ich hab euch alle Götter gnent,</w:t>
      </w:r>
      <w:r>
        <w:br/>
        <w:t>sprach, Ir seit meine kinder,</w:t>
      </w:r>
      <w:r>
        <w:br/>
        <w:t>Abr weil jr mich fürn Gott nit kent,</w:t>
      </w:r>
      <w:r>
        <w:br/>
        <w:t>thut meine ehr verhindern,</w:t>
      </w:r>
      <w:r>
        <w:br/>
        <w:t>Solt jr sterben wie menschen kind,</w:t>
      </w:r>
      <w:r>
        <w:br/>
        <w:t>wie die Tyrannen gehn zu grund,</w:t>
      </w:r>
      <w:r>
        <w:br/>
        <w:t>wil euch ewrn hochmut kürtzen.‹</w:t>
      </w:r>
    </w:p>
    <w:p w14:paraId="7EFEB95C" w14:textId="77777777" w:rsidR="006B7FA4" w:rsidRDefault="006B7FA4" w:rsidP="006B7FA4">
      <w:pPr>
        <w:pStyle w:val="StandardWeb"/>
      </w:pPr>
      <w:r>
        <w:t>5. Drumb komm, Gott, selber rab auff erd</w:t>
      </w:r>
      <w:r>
        <w:br/>
        <w:t>auß deinem höchsten throne,</w:t>
      </w:r>
      <w:r>
        <w:br/>
        <w:t>Dein wort vnd ehr gepredigt werd</w:t>
      </w:r>
      <w:r>
        <w:br/>
        <w:t>von Christo deinem Sone,</w:t>
      </w:r>
      <w:r>
        <w:br/>
        <w:t>Der ist der Erb vnd Oberherr,</w:t>
      </w:r>
      <w:r>
        <w:br/>
        <w:t>wer an jn glaubt wirt nimmermehr</w:t>
      </w:r>
      <w:r>
        <w:br/>
        <w:t>vmb kommen oder sterben.</w:t>
      </w:r>
    </w:p>
    <w:p w14:paraId="0D19FD47" w14:textId="77777777" w:rsidR="006B7FA4" w:rsidRDefault="006B7FA4" w:rsidP="006B7FA4">
      <w:pPr>
        <w:pStyle w:val="StandardWeb"/>
      </w:pPr>
      <w:r>
        <w:t>6. Herr Gott, der du Allmechtig bist,</w:t>
      </w:r>
      <w:r>
        <w:br/>
        <w:t>wöllest vns solchs verleihen,</w:t>
      </w:r>
      <w:r>
        <w:br/>
        <w:t>Durch vnsern heyland Jesum Christ</w:t>
      </w:r>
      <w:r>
        <w:br/>
        <w:t>all vnser sünd verzeihen,</w:t>
      </w:r>
      <w:r>
        <w:br/>
        <w:t>Daß wir hie durch den glauben reyn</w:t>
      </w:r>
      <w:r>
        <w:br/>
        <w:t>wirdig werden bei dir zu sein,</w:t>
      </w:r>
      <w:r>
        <w:br/>
        <w:t>dort deine güter erben.</w:t>
      </w:r>
    </w:p>
    <w:p w14:paraId="3F279B09" w14:textId="4C5B92C8" w:rsidR="00E05EE8" w:rsidRDefault="00E05EE8" w:rsidP="00E05EE8">
      <w:pPr>
        <w:pStyle w:val="berschrift2"/>
      </w:pPr>
      <w:r>
        <w:t>Psalm 84</w:t>
      </w:r>
    </w:p>
    <w:p w14:paraId="58EADF1E" w14:textId="701AEF13" w:rsidR="00E05EE8" w:rsidRDefault="00E05EE8" w:rsidP="00E05EE8">
      <w:pPr>
        <w:pStyle w:val="berschrift3"/>
        <w:rPr>
          <w:sz w:val="36"/>
          <w:szCs w:val="36"/>
          <w:lang w:eastAsia="de-DE"/>
        </w:rPr>
      </w:pPr>
      <w:r w:rsidRPr="00E05EE8">
        <w:t>Psal. LXXXIIII. Quam dilecta.</w:t>
      </w:r>
      <w:r>
        <w:t xml:space="preserve"> </w:t>
      </w:r>
    </w:p>
    <w:p w14:paraId="1E91B0CE" w14:textId="77777777" w:rsidR="00E05EE8" w:rsidRDefault="00E05EE8" w:rsidP="00E05EE8">
      <w:pPr>
        <w:pStyle w:val="StandardWeb"/>
      </w:pPr>
      <w:r>
        <w:t>ACh Gott, wie lieblich und wie fein</w:t>
      </w:r>
      <w:r>
        <w:br/>
        <w:t>stets in der heilgen Christen gmein,</w:t>
      </w:r>
      <w:r>
        <w:br/>
        <w:t>da man dein wort thut lehren!</w:t>
      </w:r>
      <w:r>
        <w:br/>
        <w:t>Drumb auch mien seel dahin verlangt,</w:t>
      </w:r>
      <w:r>
        <w:br/>
        <w:t>da man stedts deinem namen danckt,</w:t>
      </w:r>
      <w:r>
        <w:br/>
        <w:t>mit freuden dich thut ehren.</w:t>
      </w:r>
      <w:r>
        <w:br/>
        <w:t>Da zu groß lust vnd liebe hat</w:t>
      </w:r>
      <w:r>
        <w:br/>
        <w:t>mein leib vnd seel</w:t>
      </w:r>
      <w:r>
        <w:br/>
        <w:t>on maß vnd zil</w:t>
      </w:r>
      <w:r>
        <w:br/>
        <w:t>im Herrn, dem lebendigen Gott.</w:t>
      </w:r>
    </w:p>
    <w:p w14:paraId="56388E13" w14:textId="77777777" w:rsidR="00E05EE8" w:rsidRDefault="00E05EE8" w:rsidP="00E05EE8">
      <w:pPr>
        <w:pStyle w:val="StandardWeb"/>
      </w:pPr>
      <w:r>
        <w:t>Gleich wie sein hauß der vogel bawt,</w:t>
      </w:r>
      <w:r>
        <w:br/>
        <w:t>die Schalb auch auff jr nest vertrawt,</w:t>
      </w:r>
      <w:r>
        <w:br/>
        <w:t>da sie jr eyer legen,</w:t>
      </w:r>
      <w:r>
        <w:br/>
        <w:t>Also tracht ich auch gantz vnd gar,</w:t>
      </w:r>
      <w:r>
        <w:br/>
        <w:t>Herr Zebaoth, nach deim Altar</w:t>
      </w:r>
      <w:r>
        <w:br/>
        <w:t>vnd wart auff deinen Segen.</w:t>
      </w:r>
      <w:r>
        <w:br/>
        <w:t>Wol deiner lieben Christen schar,</w:t>
      </w:r>
      <w:r>
        <w:br/>
        <w:t>die dir vertrawt</w:t>
      </w:r>
      <w:r>
        <w:br/>
        <w:t>vnd auff dich bawt!</w:t>
      </w:r>
      <w:r>
        <w:br/>
        <w:t>die preißt vnd lobt dich jmmerdar!</w:t>
      </w:r>
    </w:p>
    <w:p w14:paraId="52AF546E" w14:textId="77777777" w:rsidR="00E05EE8" w:rsidRDefault="00E05EE8" w:rsidP="00E05EE8">
      <w:pPr>
        <w:pStyle w:val="StandardWeb"/>
      </w:pPr>
      <w:r>
        <w:t>Wol dem, der dich für seine sterck</w:t>
      </w:r>
      <w:r>
        <w:br/>
        <w:t>helt vnd nicht trawt auff menschen werck,</w:t>
      </w:r>
      <w:r>
        <w:br/>
        <w:t>wandelt nach deinem sinne!</w:t>
      </w:r>
      <w:r>
        <w:br/>
        <w:t>Die da gehn durch das Jamerthal,</w:t>
      </w:r>
      <w:r>
        <w:br/>
        <w:t>dein wort verkünden vberal,</w:t>
      </w:r>
      <w:r>
        <w:br/>
        <w:t>vil leut damit gewinnen!</w:t>
      </w:r>
      <w:r>
        <w:br/>
        <w:t>Die werden durch deinn geyst erquickt,</w:t>
      </w:r>
      <w:r>
        <w:br/>
        <w:t>in aller gstalt</w:t>
      </w:r>
      <w:r>
        <w:br/>
        <w:t>gar manigfalt</w:t>
      </w:r>
      <w:r>
        <w:br/>
        <w:t>mit vil segen vnd gnad geschmuckt.</w:t>
      </w:r>
    </w:p>
    <w:p w14:paraId="2B46DE86" w14:textId="77777777" w:rsidR="00E05EE8" w:rsidRDefault="00E05EE8" w:rsidP="00E05EE8">
      <w:pPr>
        <w:pStyle w:val="StandardWeb"/>
      </w:pPr>
      <w:r>
        <w:t>Sie wircken auch durch deine gnad</w:t>
      </w:r>
      <w:r>
        <w:br/>
        <w:t>vil zeychen und groß wunder that,</w:t>
      </w:r>
      <w:r>
        <w:br/>
        <w:t>damit die lehr beweren;</w:t>
      </w:r>
      <w:r>
        <w:br/>
        <w:t>Mit freuden trettens in den krieg,</w:t>
      </w:r>
      <w:r>
        <w:br/>
        <w:t>erhalten auch gar manchen Sieg,</w:t>
      </w:r>
      <w:r>
        <w:br/>
        <w:t>wann sie jr vil bekeren,</w:t>
      </w:r>
      <w:r>
        <w:br/>
        <w:t>Daß man auch spürt in allem land,</w:t>
      </w:r>
      <w:r>
        <w:br/>
        <w:t>daß solches schafft</w:t>
      </w:r>
      <w:r>
        <w:br/>
        <w:t>die Göttlich krafft</w:t>
      </w:r>
      <w:r>
        <w:br/>
        <w:t>vnd wirckt alleyn sein rechte hand.</w:t>
      </w:r>
    </w:p>
    <w:p w14:paraId="58D376FF" w14:textId="77777777" w:rsidR="00E05EE8" w:rsidRDefault="00E05EE8" w:rsidP="00E05EE8">
      <w:pPr>
        <w:pStyle w:val="StandardWeb"/>
      </w:pPr>
      <w:r>
        <w:t>Darumb, Herr Gott, verlaß vns nit,</w:t>
      </w:r>
      <w:r>
        <w:br/>
        <w:t>vernimm vnd hör doch vnser bitt</w:t>
      </w:r>
      <w:r>
        <w:br/>
        <w:t>vnd wöllst von himmel schawen!</w:t>
      </w:r>
      <w:r>
        <w:br/>
        <w:t>Sihe an das Reich des gsalbten dein,</w:t>
      </w:r>
      <w:r>
        <w:br/>
        <w:t>die glauben an den Christum dein,</w:t>
      </w:r>
      <w:r>
        <w:br/>
        <w:t>sich jm alleyn vertrawen!</w:t>
      </w:r>
      <w:r>
        <w:br/>
        <w:t>Du bist jr schutz, jr schirm vnd schildt,</w:t>
      </w:r>
      <w:r>
        <w:br/>
        <w:t>jr preiß vnd ehr,</w:t>
      </w:r>
      <w:r>
        <w:br/>
        <w:t>darumb du, HERR,</w:t>
      </w:r>
      <w:r>
        <w:br/>
        <w:t>sie nimmer mehr verlassen wilt!</w:t>
      </w:r>
    </w:p>
    <w:p w14:paraId="4388F6F1" w14:textId="77777777" w:rsidR="00E05EE8" w:rsidRDefault="00E05EE8" w:rsidP="00E05EE8">
      <w:pPr>
        <w:pStyle w:val="StandardWeb"/>
      </w:pPr>
      <w:r>
        <w:t>Mit warheyt ichs wol sagen mag:</w:t>
      </w:r>
      <w:r>
        <w:br/>
        <w:t>bei dir vil besser ist ein tag,</w:t>
      </w:r>
      <w:r>
        <w:br/>
        <w:t>dann sunst vil tausent jare!</w:t>
      </w:r>
      <w:r>
        <w:br/>
        <w:t>Wolt lieber der geringste sein</w:t>
      </w:r>
      <w:r>
        <w:br/>
        <w:t>in deiner heylgen Christen gmeyn</w:t>
      </w:r>
      <w:r>
        <w:br/>
        <w:t>vnd hüten an dem thore,</w:t>
      </w:r>
      <w:r>
        <w:br/>
        <w:t>Dann in der Gottlosen pallast,</w:t>
      </w:r>
      <w:r>
        <w:br/>
        <w:t>da man deinr ehr</w:t>
      </w:r>
      <w:r>
        <w:br/>
        <w:t>denckt nimmermehr,</w:t>
      </w:r>
      <w:r>
        <w:br/>
        <w:t>dein wort vnd Euangelion haßt.</w:t>
      </w:r>
    </w:p>
    <w:p w14:paraId="78766160" w14:textId="77777777" w:rsidR="00E05EE8" w:rsidRDefault="00E05EE8" w:rsidP="00E05EE8">
      <w:pPr>
        <w:pStyle w:val="StandardWeb"/>
      </w:pPr>
      <w:r>
        <w:t>Dann Gott der HERR ist Sonn vnd schildt,</w:t>
      </w:r>
      <w:r>
        <w:br/>
        <w:t>gibt gnade, gut vnd ehre mildt,</w:t>
      </w:r>
      <w:r>
        <w:br/>
        <w:t>er le´ßts an jm nicht fehlen!</w:t>
      </w:r>
      <w:r>
        <w:br/>
        <w:t>Für der welt hon, spot, schmach vnd haß</w:t>
      </w:r>
      <w:r>
        <w:br/>
        <w:t>wil er alls gut on vnderlaß</w:t>
      </w:r>
      <w:r>
        <w:br/>
        <w:t>gar reichlich mit vns theylen!</w:t>
      </w:r>
      <w:r>
        <w:br/>
        <w:t>Wol dem, der Gott heymstelt sein Sach,</w:t>
      </w:r>
      <w:r>
        <w:br/>
        <w:t>ist jm bereyt</w:t>
      </w:r>
      <w:r>
        <w:br/>
        <w:t>in lieb vnd leydt,</w:t>
      </w:r>
      <w:r>
        <w:br/>
        <w:t>dem hilfft er auß dem vngemach!</w:t>
      </w:r>
    </w:p>
    <w:p w14:paraId="0CCEF6A2" w14:textId="77777777" w:rsidR="006B7FA4" w:rsidRDefault="006B7FA4" w:rsidP="006B7FA4">
      <w:pPr>
        <w:pStyle w:val="berschrift2"/>
      </w:pPr>
      <w:r>
        <w:rPr>
          <w:rStyle w:val="screen-reader-text"/>
        </w:rPr>
        <w:t>Psalm 85</w:t>
      </w:r>
      <w:r>
        <w:t xml:space="preserve"> </w:t>
      </w:r>
    </w:p>
    <w:p w14:paraId="7AD85387" w14:textId="77777777" w:rsidR="006B7FA4" w:rsidRDefault="006B7FA4" w:rsidP="006B7FA4">
      <w:pPr>
        <w:pStyle w:val="StandardWeb"/>
      </w:pPr>
      <w:r>
        <w:rPr>
          <w:rStyle w:val="Fett"/>
        </w:rPr>
        <w:t>Ein gebet, Daß Gott seiner Kirchen sich erbarmen, guten frid, vnd seinen segen wider geben wölle.</w:t>
      </w:r>
    </w:p>
    <w:p w14:paraId="58096877" w14:textId="77777777" w:rsidR="006B7FA4" w:rsidRDefault="006B7FA4" w:rsidP="006B7FA4">
      <w:pPr>
        <w:pStyle w:val="StandardWeb"/>
      </w:pPr>
      <w:r>
        <w:t>1. Herr, du hast vormals offt getröst</w:t>
      </w:r>
      <w:r>
        <w:br/>
        <w:t>vns heymgesucht mit gnaden,</w:t>
      </w:r>
      <w:r>
        <w:br/>
        <w:t>Vnd die gfangnen Jacobs erlößt,</w:t>
      </w:r>
      <w:r>
        <w:br/>
        <w:t>geheylet jren schaden,</w:t>
      </w:r>
      <w:r>
        <w:br/>
        <w:t>Es hat dein gnad</w:t>
      </w:r>
      <w:r>
        <w:br/>
        <w:t>jr missethat</w:t>
      </w:r>
      <w:r>
        <w:br/>
        <w:t>bedeckt vnd gar vergeben,</w:t>
      </w:r>
      <w:r>
        <w:br/>
        <w:t>erhalten bei dem leben:</w:t>
      </w:r>
    </w:p>
    <w:p w14:paraId="7BF971F9" w14:textId="77777777" w:rsidR="006B7FA4" w:rsidRDefault="006B7FA4" w:rsidP="006B7FA4">
      <w:pPr>
        <w:pStyle w:val="StandardWeb"/>
      </w:pPr>
      <w:r>
        <w:t>2. Du hast vormals deinn grimm vnd zorn</w:t>
      </w:r>
      <w:r>
        <w:br/>
        <w:t>mit gnaden auff gehaben</w:t>
      </w:r>
      <w:r>
        <w:br/>
        <w:t>Vnd die in Sünden warn verlorn</w:t>
      </w:r>
      <w:r>
        <w:br/>
        <w:t>reichlich geziert mit gaben:</w:t>
      </w:r>
      <w:r>
        <w:br/>
        <w:t>Tröst vns zuhandt,</w:t>
      </w:r>
      <w:r>
        <w:br/>
        <w:t>vnser Heylandt,</w:t>
      </w:r>
      <w:r>
        <w:br/>
        <w:t>daß wir dein hülff empfinden,</w:t>
      </w:r>
      <w:r>
        <w:br/>
        <w:t>vnd laß vns nicht dahinden!</w:t>
      </w:r>
    </w:p>
    <w:p w14:paraId="2B964802" w14:textId="77777777" w:rsidR="006B7FA4" w:rsidRDefault="006B7FA4" w:rsidP="006B7FA4">
      <w:pPr>
        <w:pStyle w:val="StandardWeb"/>
      </w:pPr>
      <w:r>
        <w:t>3. Wiltu vns, HERR, dann für vnd für</w:t>
      </w:r>
      <w:r>
        <w:br/>
        <w:t>in deinem zorn verstricken?</w:t>
      </w:r>
      <w:r>
        <w:br/>
        <w:t>Ach, für vns durch der gnaden thür,</w:t>
      </w:r>
      <w:r>
        <w:br/>
        <w:t>hilff, daß wir vns erquicken,</w:t>
      </w:r>
      <w:r>
        <w:br/>
        <w:t>Zeyg vns dein gnad,</w:t>
      </w:r>
      <w:r>
        <w:br/>
        <w:t>dein hülff vnd rath,</w:t>
      </w:r>
      <w:r>
        <w:br/>
        <w:t>daß wir vns in dir frewen</w:t>
      </w:r>
      <w:r>
        <w:br/>
        <w:t>vnd vnser hertz vernewen.</w:t>
      </w:r>
    </w:p>
    <w:p w14:paraId="3F553397" w14:textId="77777777" w:rsidR="006B7FA4" w:rsidRDefault="006B7FA4" w:rsidP="006B7FA4">
      <w:pPr>
        <w:pStyle w:val="StandardWeb"/>
      </w:pPr>
      <w:r>
        <w:t>4. Ach, laß vns hören, HERR, dein wort,</w:t>
      </w:r>
      <w:r>
        <w:br/>
        <w:t>das vns thut frid zusagen,</w:t>
      </w:r>
      <w:r>
        <w:br/>
        <w:t>Gepredigt werd an manchem ort,</w:t>
      </w:r>
      <w:r>
        <w:br/>
        <w:t>auff das wir nicht verzagen</w:t>
      </w:r>
      <w:r>
        <w:br/>
        <w:t>Vnd lestern Gott</w:t>
      </w:r>
      <w:r>
        <w:br/>
        <w:t>in vnser not,</w:t>
      </w:r>
      <w:r>
        <w:br/>
        <w:t>in thorheyt vnd vngedult</w:t>
      </w:r>
      <w:r>
        <w:br/>
        <w:t>müssen tragen vnser schuldt.</w:t>
      </w:r>
    </w:p>
    <w:p w14:paraId="42A910E8" w14:textId="77777777" w:rsidR="006B7FA4" w:rsidRDefault="006B7FA4" w:rsidP="006B7FA4">
      <w:pPr>
        <w:pStyle w:val="StandardWeb"/>
      </w:pPr>
      <w:r>
        <w:t>5. Doch ist sein hülff gar nahe bei den</w:t>
      </w:r>
      <w:r>
        <w:br/>
        <w:t>die jn im glauben förchten,</w:t>
      </w:r>
      <w:r>
        <w:br/>
        <w:t>Er leßts ehrlich vnd recht zugehn</w:t>
      </w:r>
      <w:r>
        <w:br/>
        <w:t>bei den die jm gehorchen,</w:t>
      </w:r>
      <w:r>
        <w:br/>
        <w:t>In fride, lieb</w:t>
      </w:r>
      <w:r>
        <w:br/>
        <w:t>vnd trew sich üb,</w:t>
      </w:r>
      <w:r>
        <w:br/>
        <w:t>daß beyderley Regiment</w:t>
      </w:r>
      <w:r>
        <w:br/>
        <w:t>recht auff wachß in allem endt.</w:t>
      </w:r>
    </w:p>
    <w:p w14:paraId="6AFA6115" w14:textId="77777777" w:rsidR="006B7FA4" w:rsidRDefault="006B7FA4" w:rsidP="006B7FA4">
      <w:pPr>
        <w:pStyle w:val="StandardWeb"/>
      </w:pPr>
      <w:r>
        <w:t>6. Das gib, Gott vatter, schöpffer werdt,</w:t>
      </w:r>
      <w:r>
        <w:br/>
        <w:t>on den wir nichts vermögen,</w:t>
      </w:r>
      <w:r>
        <w:br/>
        <w:t>An deiner zusag hie auff erdt</w:t>
      </w:r>
      <w:r>
        <w:br/>
        <w:t>vnd an deim wort lan gnugen</w:t>
      </w:r>
      <w:r>
        <w:br/>
        <w:t>Welchs vns dein Son</w:t>
      </w:r>
      <w:r>
        <w:br/>
        <w:t>hat kundt gethon,</w:t>
      </w:r>
      <w:r>
        <w:br/>
        <w:t>Vnd durch deinn heyligen geyst</w:t>
      </w:r>
      <w:r>
        <w:br/>
        <w:t>vns solchs hie vnd dort geleyst.</w:t>
      </w:r>
    </w:p>
    <w:p w14:paraId="181E4A0E" w14:textId="77777777" w:rsidR="006B7FA4" w:rsidRDefault="006B7FA4" w:rsidP="006B7FA4">
      <w:pPr>
        <w:pStyle w:val="berschrift2"/>
      </w:pPr>
      <w:r>
        <w:rPr>
          <w:rStyle w:val="screen-reader-text"/>
        </w:rPr>
        <w:t>Psalm 86</w:t>
      </w:r>
      <w:r>
        <w:t xml:space="preserve"> </w:t>
      </w:r>
    </w:p>
    <w:p w14:paraId="5D0BAEB6" w14:textId="77777777" w:rsidR="006B7FA4" w:rsidRDefault="006B7FA4" w:rsidP="006B7FA4">
      <w:pPr>
        <w:pStyle w:val="StandardWeb"/>
      </w:pPr>
      <w:r>
        <w:rPr>
          <w:rStyle w:val="Fett"/>
        </w:rPr>
        <w:t>Ein Gebet Psalm, Daß Gott in seiner forcht erhalten, vnd vorn feinden behüten wölle.</w:t>
      </w:r>
    </w:p>
    <w:p w14:paraId="243A5BBA" w14:textId="77777777" w:rsidR="006B7FA4" w:rsidRDefault="006B7FA4" w:rsidP="006B7FA4">
      <w:pPr>
        <w:pStyle w:val="StandardWeb"/>
      </w:pPr>
      <w:r>
        <w:t>1. HERR, neyg dein ohren gnediglich,</w:t>
      </w:r>
      <w:r>
        <w:br/>
        <w:t>erhöre mich,</w:t>
      </w:r>
      <w:r>
        <w:br/>
        <w:t>elend bin ich,</w:t>
      </w:r>
      <w:r>
        <w:br/>
        <w:t>erbarm dich mein vil armen!</w:t>
      </w:r>
      <w:r>
        <w:br/>
        <w:t>Auff dich mein seel verleßt sich schlecht,</w:t>
      </w:r>
      <w:r>
        <w:br/>
        <w:t>drumb schaff mir recht,</w:t>
      </w:r>
      <w:r>
        <w:br/>
        <w:t>hilff deinem knecht</w:t>
      </w:r>
      <w:r>
        <w:br/>
        <w:t>vnd wöllst dich mein erbarmen!</w:t>
      </w:r>
      <w:r>
        <w:br/>
        <w:t>Ich rüff vnd schrei täglich zu dir,</w:t>
      </w:r>
      <w:r>
        <w:br/>
        <w:t>biß gnedig mir</w:t>
      </w:r>
      <w:r>
        <w:br/>
        <w:t>vnd hilff auch schir,</w:t>
      </w:r>
      <w:r>
        <w:br/>
        <w:t>mit freud wöllst mich geweren,</w:t>
      </w:r>
      <w:r>
        <w:br/>
        <w:t>zu dir steht mein begeren.</w:t>
      </w:r>
    </w:p>
    <w:p w14:paraId="6DDDBFB7" w14:textId="77777777" w:rsidR="006B7FA4" w:rsidRDefault="006B7FA4" w:rsidP="006B7FA4">
      <w:pPr>
        <w:pStyle w:val="StandardWeb"/>
      </w:pPr>
      <w:r>
        <w:t>2. Die dich im glauben rüffen an</w:t>
      </w:r>
      <w:r>
        <w:br/>
        <w:t>wiltu beistan,</w:t>
      </w:r>
      <w:r>
        <w:br/>
        <w:t>sie nicht verlan,</w:t>
      </w:r>
      <w:r>
        <w:br/>
        <w:t>dein güt bei jn wirt bleiben.</w:t>
      </w:r>
      <w:r>
        <w:br/>
        <w:t>HERR, merck auff meines flehens stimm,</w:t>
      </w:r>
      <w:r>
        <w:br/>
        <w:t>mein gbet vernimm,</w:t>
      </w:r>
      <w:r>
        <w:br/>
        <w:t>zu hilff mir kumm,</w:t>
      </w:r>
      <w:r>
        <w:br/>
        <w:t>die angst vnd not mich treiben.</w:t>
      </w:r>
      <w:r>
        <w:br/>
        <w:t>An gwalt, gnad, ehren bistu reich</w:t>
      </w:r>
      <w:r>
        <w:br/>
        <w:t>vnd hast keynn gleich,</w:t>
      </w:r>
      <w:r>
        <w:br/>
        <w:t>daß dir auch weich</w:t>
      </w:r>
      <w:r>
        <w:br/>
        <w:t>all was sich Gott leßt nennen,</w:t>
      </w:r>
      <w:r>
        <w:br/>
        <w:t>dein werck lert sies erkennen.</w:t>
      </w:r>
    </w:p>
    <w:p w14:paraId="6F10C4D1" w14:textId="77777777" w:rsidR="006B7FA4" w:rsidRDefault="006B7FA4" w:rsidP="006B7FA4">
      <w:pPr>
        <w:pStyle w:val="StandardWeb"/>
      </w:pPr>
      <w:r>
        <w:t>3. Auch alle völcker, nahe vnd ferr,</w:t>
      </w:r>
      <w:r>
        <w:br/>
        <w:t>solln kommen her,</w:t>
      </w:r>
      <w:r>
        <w:br/>
        <w:t>betten vor dir</w:t>
      </w:r>
      <w:r>
        <w:br/>
        <w:t>vnd deinen namen ehren.</w:t>
      </w:r>
      <w:r>
        <w:br/>
        <w:t>Du bist groß, Almechtiger Gott,</w:t>
      </w:r>
      <w:r>
        <w:br/>
        <w:t>dein wunderthat</w:t>
      </w:r>
      <w:r>
        <w:br/>
        <w:t>keyn ende hat,</w:t>
      </w:r>
      <w:r>
        <w:br/>
        <w:t>alleyn bistu der HERRE.</w:t>
      </w:r>
      <w:r>
        <w:br/>
        <w:t>Weiß mir den weg der grechtigkeyt</w:t>
      </w:r>
      <w:r>
        <w:br/>
        <w:t>vnd der warheyt,</w:t>
      </w:r>
      <w:r>
        <w:br/>
        <w:t>daß ich mit freud</w:t>
      </w:r>
      <w:r>
        <w:br/>
        <w:t>mein hertz nach deim wort lencke,</w:t>
      </w:r>
      <w:r>
        <w:br/>
        <w:t>deins namens stedts gedencke.</w:t>
      </w:r>
    </w:p>
    <w:p w14:paraId="715B7125" w14:textId="77777777" w:rsidR="006B7FA4" w:rsidRDefault="006B7FA4" w:rsidP="006B7FA4">
      <w:pPr>
        <w:pStyle w:val="StandardWeb"/>
      </w:pPr>
      <w:r>
        <w:t>4. Ich danck dir, Gott, von hertzen sehr,</w:t>
      </w:r>
      <w:r>
        <w:br/>
        <w:t>deins namens ehr</w:t>
      </w:r>
      <w:r>
        <w:br/>
        <w:t>preiß ich je mehr</w:t>
      </w:r>
      <w:r>
        <w:br/>
        <w:t>in allen vngefellen.</w:t>
      </w:r>
      <w:r>
        <w:br/>
        <w:t>Dann dein güt vber mich ist groß</w:t>
      </w:r>
      <w:r>
        <w:br/>
        <w:t>ohn alle moß:</w:t>
      </w:r>
      <w:r>
        <w:br/>
        <w:t>mein seel machst loß</w:t>
      </w:r>
      <w:r>
        <w:br/>
        <w:t>ja auß der tieffen hellen.</w:t>
      </w:r>
      <w:r>
        <w:br/>
        <w:t>HERR, sihe, die stoltzen setzen sich</w:t>
      </w:r>
      <w:r>
        <w:br/>
        <w:t>gar trutziglich</w:t>
      </w:r>
      <w:r>
        <w:br/>
        <w:t>jetz wider mich,</w:t>
      </w:r>
      <w:r>
        <w:br/>
        <w:t>der hauffe der Tyrannen,</w:t>
      </w:r>
      <w:r>
        <w:br/>
        <w:t>welch meine seel anzannen.</w:t>
      </w:r>
    </w:p>
    <w:p w14:paraId="5C1095F2" w14:textId="77777777" w:rsidR="006B7FA4" w:rsidRDefault="006B7FA4" w:rsidP="006B7FA4">
      <w:pPr>
        <w:pStyle w:val="StandardWeb"/>
      </w:pPr>
      <w:r>
        <w:t>5. Du aber, HERR, bist barmhertzig</w:t>
      </w:r>
      <w:r>
        <w:br/>
        <w:t>vnd sehr gnedig,</w:t>
      </w:r>
      <w:r>
        <w:br/>
        <w:t>sanfft, gedultig,</w:t>
      </w:r>
      <w:r>
        <w:br/>
        <w:t>von grosser trew vnd güte:</w:t>
      </w:r>
      <w:r>
        <w:br/>
        <w:t>Mit deiner macht wend dich zu mir</w:t>
      </w:r>
      <w:r>
        <w:br/>
        <w:t>vnd sterck mich schir,</w:t>
      </w:r>
      <w:r>
        <w:br/>
        <w:t>ich rüff zu dir,</w:t>
      </w:r>
      <w:r>
        <w:br/>
        <w:t>den Son deinr magt behüte.</w:t>
      </w:r>
      <w:r>
        <w:br/>
        <w:t>Laß an mir, HERR, ein wunder gschehn,</w:t>
      </w:r>
      <w:r>
        <w:br/>
        <w:t>auff das sies sehn</w:t>
      </w:r>
      <w:r>
        <w:br/>
        <w:t>all die mich schmehn,</w:t>
      </w:r>
      <w:r>
        <w:br/>
        <w:t>müssen für scham verschwinden,</w:t>
      </w:r>
      <w:r>
        <w:br/>
        <w:t>wann du mich trost leßt finden.</w:t>
      </w:r>
    </w:p>
    <w:p w14:paraId="2B6B18FB" w14:textId="77777777" w:rsidR="006B7FA4" w:rsidRDefault="006B7FA4" w:rsidP="006B7FA4">
      <w:pPr>
        <w:pStyle w:val="berschrift2"/>
      </w:pPr>
      <w:r>
        <w:rPr>
          <w:rStyle w:val="screen-reader-text"/>
        </w:rPr>
        <w:t>Psalm 91</w:t>
      </w:r>
      <w:r>
        <w:t xml:space="preserve"> </w:t>
      </w:r>
    </w:p>
    <w:p w14:paraId="46AA1C24" w14:textId="77777777" w:rsidR="006B7FA4" w:rsidRDefault="006B7FA4" w:rsidP="006B7FA4">
      <w:pPr>
        <w:pStyle w:val="StandardWeb"/>
      </w:pPr>
      <w:r>
        <w:rPr>
          <w:rStyle w:val="Fett"/>
        </w:rPr>
        <w:t>Trostpsalm, Daß so wir auff Gott trawen, in seinem Wort bestendig bleiben, In in nöten anrüffen, Er vns gnediglich schützen, vnnd endlich selig machen wölle.</w:t>
      </w:r>
    </w:p>
    <w:p w14:paraId="07066B72" w14:textId="77777777" w:rsidR="006B7FA4" w:rsidRDefault="006B7FA4" w:rsidP="006B7FA4">
      <w:pPr>
        <w:pStyle w:val="StandardWeb"/>
      </w:pPr>
      <w:r>
        <w:t>1. Wer Gott zum schirm vnd schutzherrn hat</w:t>
      </w:r>
      <w:r>
        <w:br/>
        <w:t>vnd kan sich jm vertrawen,</w:t>
      </w:r>
      <w:r>
        <w:br/>
        <w:t>Gelebt seinr gnaden frü vnd spat,</w:t>
      </w:r>
      <w:r>
        <w:br/>
        <w:t>auff seine handt thut schawen,</w:t>
      </w:r>
      <w:r>
        <w:br/>
        <w:t>Der spricht zum HERR ›Mein zuuersicht,</w:t>
      </w:r>
      <w:r>
        <w:br/>
        <w:t>mein hoffnung, trost vnd leben!</w:t>
      </w:r>
      <w:r>
        <w:br/>
        <w:t>Ich hoff auff dich, verlaß mich nicht,</w:t>
      </w:r>
      <w:r>
        <w:br/>
        <w:t>errette mich gar eben</w:t>
      </w:r>
      <w:r>
        <w:br/>
        <w:t>vons jägers strick,</w:t>
      </w:r>
      <w:r>
        <w:br/>
        <w:t>von Pestilentz vnd vngelück.‹</w:t>
      </w:r>
    </w:p>
    <w:p w14:paraId="1C54AA24" w14:textId="77777777" w:rsidR="006B7FA4" w:rsidRDefault="006B7FA4" w:rsidP="006B7FA4">
      <w:pPr>
        <w:pStyle w:val="StandardWeb"/>
      </w:pPr>
      <w:r>
        <w:t>2. Wann du vndr seinen fettichen bist</w:t>
      </w:r>
      <w:r>
        <w:br/>
        <w:t>vnd dich sein flügel decken,</w:t>
      </w:r>
      <w:r>
        <w:br/>
        <w:t>Bist sicher vor des teuffels list,</w:t>
      </w:r>
      <w:r>
        <w:br/>
        <w:t>dich mag keyn vnfal schrecken,</w:t>
      </w:r>
      <w:r>
        <w:br/>
        <w:t>Wann du seinr warheyt glauben wilt</w:t>
      </w:r>
      <w:r>
        <w:br/>
        <w:t>vnd was sein wort zusagen,</w:t>
      </w:r>
      <w:r>
        <w:br/>
        <w:t>So wil er sein schirm, schutz vnd schildt,</w:t>
      </w:r>
      <w:r>
        <w:br/>
        <w:t>daß du nit kanst verzagen,</w:t>
      </w:r>
      <w:r>
        <w:br/>
        <w:t>vnd fleugt zu rück</w:t>
      </w:r>
      <w:r>
        <w:br/>
        <w:t>list, freuel, gwalt, all böse tück.</w:t>
      </w:r>
    </w:p>
    <w:p w14:paraId="770FE39E" w14:textId="77777777" w:rsidR="006B7FA4" w:rsidRDefault="006B7FA4" w:rsidP="006B7FA4">
      <w:pPr>
        <w:pStyle w:val="StandardWeb"/>
      </w:pPr>
      <w:r>
        <w:t>3. Daß dich des nachts keyn Graw vertrag</w:t>
      </w:r>
      <w:r>
        <w:br/>
        <w:t>durchs feindes list vnd triegen,</w:t>
      </w:r>
      <w:r>
        <w:br/>
        <w:t>Des tags keyn pfeil nicht schaden mag</w:t>
      </w:r>
      <w:r>
        <w:br/>
        <w:t>die plützlich einher fliegen.</w:t>
      </w:r>
      <w:r>
        <w:br/>
        <w:t>Ob Pestilentz fast vmbher schleich,</w:t>
      </w:r>
      <w:r>
        <w:br/>
        <w:t>vil tausend würd verschlingen</w:t>
      </w:r>
      <w:r>
        <w:br/>
        <w:t>Vnd zehen tausend stürtz die seuch,</w:t>
      </w:r>
      <w:r>
        <w:br/>
        <w:t>so muß dir doch gelingen,</w:t>
      </w:r>
      <w:r>
        <w:br/>
        <w:t>vnd trifft dich nicht,</w:t>
      </w:r>
      <w:r>
        <w:br/>
        <w:t>weil Gott ist deine zuuersicht.</w:t>
      </w:r>
    </w:p>
    <w:p w14:paraId="379C1B9C" w14:textId="77777777" w:rsidR="006B7FA4" w:rsidRDefault="006B7FA4" w:rsidP="006B7FA4">
      <w:pPr>
        <w:pStyle w:val="StandardWeb"/>
      </w:pPr>
      <w:r>
        <w:t>4. Auch wirstu deines hertzen lust</w:t>
      </w:r>
      <w:r>
        <w:br/>
        <w:t>an den Gottlosen sehen</w:t>
      </w:r>
      <w:r>
        <w:br/>
        <w:t>Vnd Gottes sterck erkeunen must,</w:t>
      </w:r>
      <w:r>
        <w:br/>
        <w:t>wann die Rach ist geschehen,</w:t>
      </w:r>
      <w:r>
        <w:br/>
        <w:t>Daß Er jr Sünd vnd missethat</w:t>
      </w:r>
      <w:r>
        <w:br/>
        <w:t>gar reichlich wirdt vergelten,</w:t>
      </w:r>
      <w:r>
        <w:br/>
        <w:t>Vnd wer wartet auff seine gnad,</w:t>
      </w:r>
      <w:r>
        <w:br/>
        <w:t>der wirt sein nicht entgelten,</w:t>
      </w:r>
      <w:r>
        <w:br/>
        <w:t>jm mangelt nicht,</w:t>
      </w:r>
      <w:r>
        <w:br/>
        <w:t>weil Gott ist seine zuuersicht.</w:t>
      </w:r>
    </w:p>
    <w:p w14:paraId="7ADC0935" w14:textId="77777777" w:rsidR="006B7FA4" w:rsidRDefault="006B7FA4" w:rsidP="006B7FA4">
      <w:pPr>
        <w:pStyle w:val="StandardWeb"/>
      </w:pPr>
      <w:r>
        <w:t>5. Der seinen Engeln hat befohln</w:t>
      </w:r>
      <w:r>
        <w:br/>
        <w:t>daß jn auff all seinn wegen</w:t>
      </w:r>
      <w:r>
        <w:br/>
        <w:t>Vor aller plag behüten solln,</w:t>
      </w:r>
      <w:r>
        <w:br/>
        <w:t>keyn vbels mög begegen,</w:t>
      </w:r>
      <w:r>
        <w:br/>
        <w:t>In auff den henden tragen schön,</w:t>
      </w:r>
      <w:r>
        <w:br/>
        <w:t>daß Er seinn fuß nicht letze,</w:t>
      </w:r>
      <w:r>
        <w:br/>
        <w:t>Auff Lewn vnd Ottern wirt er gehn,</w:t>
      </w:r>
      <w:r>
        <w:br/>
        <w:t>soln sich widr jn nicht setzen,</w:t>
      </w:r>
      <w:r>
        <w:br/>
        <w:t>Lew oder Drach</w:t>
      </w:r>
      <w:r>
        <w:br/>
        <w:t>mögen jm thun keyn vngemach.</w:t>
      </w:r>
    </w:p>
    <w:p w14:paraId="665A38C7" w14:textId="77777777" w:rsidR="006B7FA4" w:rsidRDefault="006B7FA4" w:rsidP="006B7FA4">
      <w:pPr>
        <w:pStyle w:val="StandardWeb"/>
      </w:pPr>
      <w:r>
        <w:t>6. Gott spricht ›Weil Er meiner hülff begert</w:t>
      </w:r>
      <w:r>
        <w:br/>
        <w:t>vnd auff mein gnad kann trutzen,</w:t>
      </w:r>
      <w:r>
        <w:br/>
        <w:t>Sol Er seinr bitt auch sein gewert,</w:t>
      </w:r>
      <w:r>
        <w:br/>
        <w:t>ich wil jn ewig schutzen,</w:t>
      </w:r>
      <w:r>
        <w:br/>
        <w:t>In aller not wil bei jm sein,</w:t>
      </w:r>
      <w:r>
        <w:br/>
        <w:t>jn gnediglich erhören,</w:t>
      </w:r>
      <w:r>
        <w:br/>
        <w:t>In reissen auß der hellen pein,</w:t>
      </w:r>
      <w:r>
        <w:br/>
        <w:t>bringen zu grossen ehren,</w:t>
      </w:r>
      <w:r>
        <w:br/>
        <w:t>durch meine gab</w:t>
      </w:r>
      <w:r>
        <w:br/>
        <w:t>heyl vnd Ewig leben hab.‹</w:t>
      </w:r>
    </w:p>
    <w:p w14:paraId="0F0BA337" w14:textId="77777777" w:rsidR="006B7FA4" w:rsidRDefault="006B7FA4" w:rsidP="006B7FA4">
      <w:pPr>
        <w:pStyle w:val="berschrift2"/>
      </w:pPr>
      <w:r>
        <w:rPr>
          <w:rStyle w:val="screen-reader-text"/>
        </w:rPr>
        <w:t>Psalm 93</w:t>
      </w:r>
      <w:r>
        <w:t xml:space="preserve"> </w:t>
      </w:r>
    </w:p>
    <w:p w14:paraId="4C812802" w14:textId="77777777" w:rsidR="006B7FA4" w:rsidRDefault="006B7FA4" w:rsidP="006B7FA4">
      <w:pPr>
        <w:pStyle w:val="StandardWeb"/>
      </w:pPr>
      <w:r>
        <w:rPr>
          <w:rStyle w:val="Fett"/>
        </w:rPr>
        <w:t>Weissagung, Daß Gottes Reich vnnd Euangelion in aller welt außgebreytet werden, da wider keyn gewalt noch Tyrannei etwas vermögen solle.</w:t>
      </w:r>
    </w:p>
    <w:p w14:paraId="11E8A2F4" w14:textId="77777777" w:rsidR="006B7FA4" w:rsidRDefault="006B7FA4" w:rsidP="006B7FA4">
      <w:pPr>
        <w:pStyle w:val="StandardWeb"/>
      </w:pPr>
      <w:r>
        <w:t>1. Der HERR ist König vnuerruckt</w:t>
      </w:r>
      <w:r>
        <w:br/>
        <w:t>vnd wirts wol ewig bleiben,</w:t>
      </w:r>
      <w:r>
        <w:br/>
        <w:t>Sein reich gar herrlich ist geschmuckt,</w:t>
      </w:r>
      <w:r>
        <w:br/>
        <w:t>sein gnad leßt er außschreiben,</w:t>
      </w:r>
      <w:r>
        <w:br/>
        <w:t>Vom end zum end sein wort außbreyt</w:t>
      </w:r>
      <w:r>
        <w:br/>
        <w:t>vnd sol bestehn in Ewigkeyt</w:t>
      </w:r>
      <w:r>
        <w:br/>
        <w:t>wider die hellen pforten</w:t>
      </w:r>
      <w:r>
        <w:br/>
        <w:t>hie vnd an allen orten.</w:t>
      </w:r>
    </w:p>
    <w:p w14:paraId="24C03665" w14:textId="77777777" w:rsidR="006B7FA4" w:rsidRDefault="006B7FA4" w:rsidP="006B7FA4">
      <w:pPr>
        <w:pStyle w:val="StandardWeb"/>
      </w:pPr>
      <w:r>
        <w:t>2. Gleich wie Er selber Ewig ist,</w:t>
      </w:r>
      <w:r>
        <w:br/>
        <w:t>kan nicht verendert werden,</w:t>
      </w:r>
      <w:r>
        <w:br/>
        <w:t>Der maß hat Er auch Jesum Christ</w:t>
      </w:r>
      <w:r>
        <w:br/>
        <w:t>hoch vber himl vnd erden</w:t>
      </w:r>
      <w:r>
        <w:br/>
        <w:t>Gantz herrlich mit Göttlichem pracht</w:t>
      </w:r>
      <w:r>
        <w:br/>
        <w:t>zum König vnd zum herrn gemacht,</w:t>
      </w:r>
      <w:r>
        <w:br/>
        <w:t>daß wir durch jn solln leben.</w:t>
      </w:r>
    </w:p>
    <w:p w14:paraId="7CF38CAA" w14:textId="77777777" w:rsidR="006B7FA4" w:rsidRDefault="006B7FA4" w:rsidP="006B7FA4">
      <w:pPr>
        <w:pStyle w:val="StandardWeb"/>
      </w:pPr>
      <w:r>
        <w:t>3. Da wider trutzt das hellisch heer</w:t>
      </w:r>
      <w:r>
        <w:br/>
        <w:t>mit toben vnd mit wüten,</w:t>
      </w:r>
      <w:r>
        <w:br/>
        <w:t>Vnd brausen grewlich wie das Meer,</w:t>
      </w:r>
      <w:r>
        <w:br/>
        <w:t>sie sein nicht zuuergüten,</w:t>
      </w:r>
      <w:r>
        <w:br/>
        <w:t>Des Ein theyl stracks die Leer vernicht,</w:t>
      </w:r>
      <w:r>
        <w:br/>
        <w:t>blutig das ander gegen sicht,</w:t>
      </w:r>
      <w:r>
        <w:br/>
        <w:t>den Christum auff zu reiben</w:t>
      </w:r>
      <w:r>
        <w:br/>
        <w:t>vnd auß der welt zu treiben.</w:t>
      </w:r>
    </w:p>
    <w:p w14:paraId="26685D01" w14:textId="77777777" w:rsidR="006B7FA4" w:rsidRDefault="006B7FA4" w:rsidP="006B7FA4">
      <w:pPr>
        <w:pStyle w:val="StandardWeb"/>
      </w:pPr>
      <w:r>
        <w:t>4. Aber Er sitzt hoch in seinem thron,</w:t>
      </w:r>
      <w:r>
        <w:br/>
        <w:t>Er bleibt ein Gott vnd Herre,</w:t>
      </w:r>
      <w:r>
        <w:br/>
        <w:t>Sein wort leßt jmmer weiter gon</w:t>
      </w:r>
      <w:r>
        <w:br/>
        <w:t>das ist die rechte Lere</w:t>
      </w:r>
      <w:r>
        <w:br/>
        <w:t>Die vns macht heylig, fromm vnd grecht,</w:t>
      </w:r>
      <w:r>
        <w:br/>
        <w:t>jn einmütig wie Gottes knecht</w:t>
      </w:r>
      <w:r>
        <w:br/>
        <w:t>im glauben all zeit ehren</w:t>
      </w:r>
      <w:r>
        <w:br/>
        <w:t>vnd stedts sein lob vermehren.</w:t>
      </w:r>
    </w:p>
    <w:p w14:paraId="106671E4" w14:textId="77777777" w:rsidR="006B7FA4" w:rsidRDefault="006B7FA4" w:rsidP="006B7FA4">
      <w:pPr>
        <w:pStyle w:val="berschrift2"/>
      </w:pPr>
      <w:r>
        <w:rPr>
          <w:rStyle w:val="screen-reader-text"/>
        </w:rPr>
        <w:t>Psalm 98</w:t>
      </w:r>
      <w:r>
        <w:t xml:space="preserve"> </w:t>
      </w:r>
    </w:p>
    <w:p w14:paraId="452BF784" w14:textId="77777777" w:rsidR="006B7FA4" w:rsidRDefault="006B7FA4" w:rsidP="006B7FA4">
      <w:pPr>
        <w:pStyle w:val="StandardWeb"/>
      </w:pPr>
      <w:r>
        <w:rPr>
          <w:rStyle w:val="Fett"/>
        </w:rPr>
        <w:t>Ein Weissagung, daß Gott sein heyl vnd gerechtigkeyt durchs Euangelion offenbart, Darumb wir Gott dancken sollen.</w:t>
      </w:r>
    </w:p>
    <w:p w14:paraId="42C36BEE" w14:textId="77777777" w:rsidR="006B7FA4" w:rsidRDefault="006B7FA4" w:rsidP="006B7FA4">
      <w:pPr>
        <w:pStyle w:val="StandardWeb"/>
      </w:pPr>
      <w:r>
        <w:t>1. Singet dem HERRN ein newes lied,</w:t>
      </w:r>
      <w:r>
        <w:br/>
        <w:t>dann er thut grosse wunder,</w:t>
      </w:r>
      <w:r>
        <w:br/>
        <w:t>Sein rechte handt behelt den sieg,</w:t>
      </w:r>
      <w:r>
        <w:br/>
        <w:t>stürtzt alln gewalt hinunder,</w:t>
      </w:r>
      <w:r>
        <w:br/>
        <w:t>Gnad, heyl vnd Ewig grechtigkeyt</w:t>
      </w:r>
      <w:r>
        <w:br/>
        <w:t>leßt aller welt verkünden,</w:t>
      </w:r>
      <w:r>
        <w:br/>
        <w:t>daß Ers vom todt vnd allem leyd,</w:t>
      </w:r>
      <w:r>
        <w:br/>
        <w:t>vom schweren band der Sünden</w:t>
      </w:r>
      <w:r>
        <w:br/>
        <w:t>durch Christum wolt entbinden.</w:t>
      </w:r>
    </w:p>
    <w:p w14:paraId="5E104F4B" w14:textId="77777777" w:rsidR="006B7FA4" w:rsidRDefault="006B7FA4" w:rsidP="006B7FA4">
      <w:pPr>
        <w:pStyle w:val="StandardWeb"/>
      </w:pPr>
      <w:r>
        <w:t>2. An seine warheyt hat gedacht</w:t>
      </w:r>
      <w:r>
        <w:br/>
        <w:t>die Er Jacob geschworen,</w:t>
      </w:r>
      <w:r>
        <w:br/>
        <w:t>Vnd vns den heyland fürher bracht,</w:t>
      </w:r>
      <w:r>
        <w:br/>
        <w:t>daß Er würd mensch geboren,</w:t>
      </w:r>
      <w:r>
        <w:br/>
        <w:t>Daß alle welt von end zu ort</w:t>
      </w:r>
      <w:r>
        <w:br/>
        <w:t>des HERREN heyl möcht sehen,</w:t>
      </w:r>
      <w:r>
        <w:br/>
        <w:t>da Er verkünden leßt sein wort,</w:t>
      </w:r>
      <w:r>
        <w:br/>
        <w:t>sein gnade zuuerjehen,</w:t>
      </w:r>
      <w:r>
        <w:br/>
        <w:t>wies reichlich ist geschehen.</w:t>
      </w:r>
    </w:p>
    <w:p w14:paraId="32BED52D" w14:textId="77777777" w:rsidR="006B7FA4" w:rsidRDefault="006B7FA4" w:rsidP="006B7FA4">
      <w:pPr>
        <w:pStyle w:val="StandardWeb"/>
      </w:pPr>
      <w:r>
        <w:t>3. Drumb jauchtz dem HERREN alle welt,</w:t>
      </w:r>
      <w:r>
        <w:br/>
        <w:t>mit rhum wölt frölich singen,</w:t>
      </w:r>
      <w:r>
        <w:br/>
        <w:t>Mit Trummeten, pfeiffen zu feldt,</w:t>
      </w:r>
      <w:r>
        <w:br/>
        <w:t>vnd laßt die harpffen klingen</w:t>
      </w:r>
      <w:r>
        <w:br/>
        <w:t>Vor Christo, vnserm König heer,</w:t>
      </w:r>
      <w:r>
        <w:br/>
        <w:t>all Creaturn sich frewen,</w:t>
      </w:r>
      <w:r>
        <w:br/>
        <w:t>fewr, lufft, erd vnd das wilde Meer</w:t>
      </w:r>
      <w:r>
        <w:br/>
        <w:t>mit Jauchtzen sich vernewen,</w:t>
      </w:r>
      <w:r>
        <w:br/>
        <w:t>solch lob sol vns nicht rewen.</w:t>
      </w:r>
    </w:p>
    <w:p w14:paraId="5E04EC86" w14:textId="77777777" w:rsidR="006B7FA4" w:rsidRDefault="006B7FA4" w:rsidP="006B7FA4">
      <w:pPr>
        <w:pStyle w:val="StandardWeb"/>
      </w:pPr>
      <w:r>
        <w:t>4. Dann wir glauben vnd zweifeln nicht,</w:t>
      </w:r>
      <w:r>
        <w:br/>
        <w:t>daß Er am end wirt kommen</w:t>
      </w:r>
      <w:r>
        <w:br/>
        <w:t>Herrlich vnd prechtig zum gericht,</w:t>
      </w:r>
      <w:r>
        <w:br/>
        <w:t>zum heyl vnd trost den frommen,</w:t>
      </w:r>
      <w:r>
        <w:br/>
        <w:t>Den Gottlosen, die jm allzeit</w:t>
      </w:r>
      <w:r>
        <w:br/>
        <w:t>hie theten widerstreben,</w:t>
      </w:r>
      <w:r>
        <w:br/>
        <w:t>wirt Er durch sein gerechtigkeyt</w:t>
      </w:r>
      <w:r>
        <w:br/>
        <w:t>nach jren wercken geben,</w:t>
      </w:r>
      <w:r>
        <w:br/>
        <w:t>den glaubign Ewigs leben.</w:t>
      </w:r>
    </w:p>
    <w:p w14:paraId="5511D249" w14:textId="45C6DB62" w:rsidR="00E05EE8" w:rsidRDefault="00E05EE8" w:rsidP="00E05EE8">
      <w:pPr>
        <w:pStyle w:val="berschrift2"/>
        <w:rPr>
          <w:rStyle w:val="screen-reader-text"/>
        </w:rPr>
      </w:pPr>
      <w:r>
        <w:rPr>
          <w:rStyle w:val="screen-reader-text"/>
        </w:rPr>
        <w:t>Psalm 103</w:t>
      </w:r>
    </w:p>
    <w:p w14:paraId="5D669B0B" w14:textId="24C92EB6" w:rsidR="00E05EE8" w:rsidRDefault="00E05EE8" w:rsidP="00E05EE8">
      <w:pPr>
        <w:pStyle w:val="berschrift3"/>
      </w:pPr>
      <w:r>
        <w:rPr>
          <w:rStyle w:val="screen-reader-text"/>
        </w:rPr>
        <w:t>Psal. CIII. Benedic anima mea.</w:t>
      </w:r>
      <w:r>
        <w:t xml:space="preserve"> </w:t>
      </w:r>
    </w:p>
    <w:p w14:paraId="6C5F4DE8" w14:textId="77777777" w:rsidR="00E05EE8" w:rsidRDefault="00E05EE8" w:rsidP="00E05EE8">
      <w:pPr>
        <w:pStyle w:val="StandardWeb"/>
      </w:pPr>
      <w:r>
        <w:t>MEin seel lobt Got zu aller frist,</w:t>
      </w:r>
      <w:r>
        <w:br/>
        <w:t>was in mir ist</w:t>
      </w:r>
      <w:r>
        <w:br/>
        <w:t>seinn heylgen namen ehret!</w:t>
      </w:r>
      <w:r>
        <w:br/>
        <w:t>Mein seel lobt Gott zu aller frist</w:t>
      </w:r>
      <w:r>
        <w:br/>
        <w:t>und nit vergißt</w:t>
      </w:r>
      <w:r>
        <w:br/>
        <w:t>was zu seim lob gehöret!</w:t>
      </w:r>
      <w:r>
        <w:br/>
        <w:t>Der uns groß gut auch täglich thut,</w:t>
      </w:r>
      <w:r>
        <w:br/>
        <w:t>vns hertzlich liebt, all sünd vergibt,</w:t>
      </w:r>
      <w:r>
        <w:br/>
        <w:t>Heylet all vnsern schaden</w:t>
      </w:r>
      <w:r>
        <w:br/>
        <w:t>auß güt vnd lauter gnaden.</w:t>
      </w:r>
    </w:p>
    <w:p w14:paraId="1F3CB6AB" w14:textId="77777777" w:rsidR="00E05EE8" w:rsidRDefault="00E05EE8" w:rsidP="00E05EE8">
      <w:pPr>
        <w:pStyle w:val="StandardWeb"/>
      </w:pPr>
      <w:r>
        <w:t>Der mein leben vom todt erlößt,</w:t>
      </w:r>
      <w:r>
        <w:br/>
        <w:t>mich täglich tröst,</w:t>
      </w:r>
      <w:r>
        <w:br/>
        <w:t>mit gnad und guten krönet,</w:t>
      </w:r>
      <w:r>
        <w:br/>
        <w:t>Der meinen mund stedts frölich macht</w:t>
      </w:r>
      <w:r>
        <w:br/>
        <w:t>mit freuden lacht</w:t>
      </w:r>
      <w:r>
        <w:br/>
        <w:t>und all meins thuns verschonet;</w:t>
      </w:r>
      <w:r>
        <w:br/>
        <w:t>Er macht mich jung und frisch zum sprung,</w:t>
      </w:r>
      <w:r>
        <w:br/>
        <w:t>er schaffet recht dem armen knecht,</w:t>
      </w:r>
      <w:r>
        <w:br/>
        <w:t>Den die Gottlosen neiden,</w:t>
      </w:r>
      <w:r>
        <w:br/>
        <w:t>und alln, die unrecht leiden.</w:t>
      </w:r>
    </w:p>
    <w:p w14:paraId="77387B7C" w14:textId="77777777" w:rsidR="00E05EE8" w:rsidRDefault="00E05EE8" w:rsidP="00E05EE8">
      <w:pPr>
        <w:pStyle w:val="StandardWeb"/>
      </w:pPr>
      <w:r>
        <w:t>Er hat sein wege wissen lon</w:t>
      </w:r>
      <w:r>
        <w:br/>
        <w:t>des Amrams son,</w:t>
      </w:r>
      <w:r>
        <w:br/>
        <w:t>Israel seine sitten;</w:t>
      </w:r>
      <w:r>
        <w:br/>
        <w:t>Der HERR ist von hertzen gnedig</w:t>
      </w:r>
      <w:r>
        <w:br/>
        <w:t>und barmhertzig,</w:t>
      </w:r>
      <w:r>
        <w:br/>
        <w:t>von gduld vnd grosser güten!</w:t>
      </w:r>
      <w:r>
        <w:br/>
        <w:t>Vnsr missethat in vngenad</w:t>
      </w:r>
      <w:r>
        <w:br/>
        <w:t>er nicht gedenckt, die Sünd vns schenckt,</w:t>
      </w:r>
      <w:r>
        <w:br/>
        <w:t>Zorn will er nicht behalten,</w:t>
      </w:r>
      <w:r>
        <w:br/>
        <w:t>die gnade leßt Er walten.</w:t>
      </w:r>
    </w:p>
    <w:p w14:paraId="4CE63B2F" w14:textId="77777777" w:rsidR="00E05EE8" w:rsidRDefault="00E05EE8" w:rsidP="00E05EE8">
      <w:pPr>
        <w:pStyle w:val="StandardWeb"/>
      </w:pPr>
      <w:r>
        <w:t>Nach vnsern Sünden vns nit richt,</w:t>
      </w:r>
      <w:r>
        <w:br/>
        <w:t>handelt auch nicht</w:t>
      </w:r>
      <w:r>
        <w:br/>
        <w:t>wie wirs haben verdienet;</w:t>
      </w:r>
      <w:r>
        <w:br/>
        <w:t>Die missethat auch nicht vergilt,</w:t>
      </w:r>
      <w:r>
        <w:br/>
        <w:t>nach größ der schuld</w:t>
      </w:r>
      <w:r>
        <w:br/>
        <w:t>mit gnaden vns versünet,</w:t>
      </w:r>
      <w:r>
        <w:br/>
        <w:t>Im himel weit, auff erden breyt</w:t>
      </w:r>
      <w:r>
        <w:br/>
        <w:t>leßt walten gnad an rechtes stadt</w:t>
      </w:r>
      <w:r>
        <w:br/>
        <w:t>Vbr alle, so jn forchten</w:t>
      </w:r>
      <w:r>
        <w:br/>
        <w:t>vnd seinem willn gehorchen.</w:t>
      </w:r>
    </w:p>
    <w:p w14:paraId="37794CB9" w14:textId="77777777" w:rsidR="00E05EE8" w:rsidRDefault="00E05EE8" w:rsidP="00E05EE8">
      <w:pPr>
        <w:pStyle w:val="StandardWeb"/>
      </w:pPr>
      <w:r>
        <w:t>So weit da ist der Morgenstern</w:t>
      </w:r>
      <w:r>
        <w:br/>
        <w:t>vom Abend fern,</w:t>
      </w:r>
      <w:r>
        <w:br/>
        <w:t>wirfst von vns vnser sünde,</w:t>
      </w:r>
      <w:r>
        <w:br/>
        <w:t>Wie ein Vatter mitleiden tregt,</w:t>
      </w:r>
      <w:r>
        <w:br/>
        <w:t>keinn zorn erregt</w:t>
      </w:r>
      <w:r>
        <w:br/>
        <w:t>vbr seine lieben kinde,</w:t>
      </w:r>
      <w:r>
        <w:br/>
        <w:t>Der maß auch Gott mitleiden hat,</w:t>
      </w:r>
      <w:r>
        <w:br/>
        <w:t>erbarmet sich so vetterlich</w:t>
      </w:r>
      <w:r>
        <w:br/>
        <w:t>Vbr all, die jn belieben,</w:t>
      </w:r>
      <w:r>
        <w:br/>
        <w:t>er wil sie nicht betrüben.</w:t>
      </w:r>
    </w:p>
    <w:p w14:paraId="43811618" w14:textId="77777777" w:rsidR="00E05EE8" w:rsidRDefault="00E05EE8" w:rsidP="00E05EE8">
      <w:pPr>
        <w:pStyle w:val="StandardWeb"/>
      </w:pPr>
      <w:r>
        <w:t>Dann Er kennt wol das schwach geschlecht</w:t>
      </w:r>
      <w:r>
        <w:br/>
        <w:t>vnd sein gemecht,</w:t>
      </w:r>
      <w:r>
        <w:br/>
        <w:t>daß wir sein schlam vnd erden;</w:t>
      </w:r>
      <w:r>
        <w:br/>
        <w:t>Des menschen leben ist wie staub,</w:t>
      </w:r>
      <w:r>
        <w:br/>
        <w:t>wie graß vnd laub,</w:t>
      </w:r>
      <w:r>
        <w:br/>
        <w:t>grünt, wies wolt etwas werden:</w:t>
      </w:r>
      <w:r>
        <w:br/>
        <w:t>Wann der windt weht vnd drüber geht,</w:t>
      </w:r>
      <w:r>
        <w:br/>
        <w:t>bald sichs verstelt, zu boden felt,</w:t>
      </w:r>
      <w:r>
        <w:br/>
        <w:t>Verschwindt in einer stunden,</w:t>
      </w:r>
      <w:r>
        <w:br/>
        <w:t>sein statt wirt nimmer funden.</w:t>
      </w:r>
    </w:p>
    <w:p w14:paraId="4A397C19" w14:textId="77777777" w:rsidR="00E05EE8" w:rsidRDefault="00E05EE8" w:rsidP="00E05EE8">
      <w:pPr>
        <w:pStyle w:val="StandardWeb"/>
      </w:pPr>
      <w:r>
        <w:t>Abr sein gnad wert von Ewigkeyt</w:t>
      </w:r>
      <w:r>
        <w:br/>
        <w:t>zu Ewigkeyt</w:t>
      </w:r>
      <w:r>
        <w:br/>
        <w:t>vbr all, so jm vertrawen,</w:t>
      </w:r>
      <w:r>
        <w:br/>
        <w:t>Sein grechtigkeyt zu kindes kind,</w:t>
      </w:r>
      <w:r>
        <w:br/>
        <w:t>die seinen bund</w:t>
      </w:r>
      <w:r>
        <w:br/>
        <w:t>halten vnd auff jn bawen,</w:t>
      </w:r>
      <w:r>
        <w:br/>
        <w:t>Den glauben han,</w:t>
      </w:r>
      <w:r>
        <w:br/>
        <w:t>gedencken dran</w:t>
      </w:r>
      <w:r>
        <w:br/>
        <w:t>vnd seinen willn auch gern erfülln,</w:t>
      </w:r>
      <w:r>
        <w:br/>
        <w:t>Nach seinen gebotten leben,</w:t>
      </w:r>
      <w:r>
        <w:br/>
        <w:t>die Er jn hat gegeben.</w:t>
      </w:r>
    </w:p>
    <w:p w14:paraId="1A5A9BB5" w14:textId="77777777" w:rsidR="00E05EE8" w:rsidRDefault="00E05EE8" w:rsidP="00E05EE8">
      <w:pPr>
        <w:pStyle w:val="StandardWeb"/>
      </w:pPr>
      <w:r>
        <w:t>Der HERR hat seinen stul bereyt</w:t>
      </w:r>
      <w:r>
        <w:br/>
        <w:t>im himel weit,</w:t>
      </w:r>
      <w:r>
        <w:br/>
        <w:t>sein reich herscht vber alle;</w:t>
      </w:r>
      <w:r>
        <w:br/>
        <w:t>Auff erd man auch sein wort verkündt</w:t>
      </w:r>
      <w:r>
        <w:br/>
        <w:t>mit vollem mund</w:t>
      </w:r>
      <w:r>
        <w:br/>
        <w:t>reichlich mit großem schalle.</w:t>
      </w:r>
      <w:r>
        <w:br/>
        <w:t>Die Engel schon seinn willen thun,</w:t>
      </w:r>
      <w:r>
        <w:br/>
        <w:t>manch starcker held sein wort vermelt,</w:t>
      </w:r>
      <w:r>
        <w:br/>
        <w:t>Daß Euangelion leren,</w:t>
      </w:r>
      <w:r>
        <w:br/>
        <w:t>all welt sein stimm muß hören.</w:t>
      </w:r>
    </w:p>
    <w:p w14:paraId="21143351" w14:textId="77777777" w:rsidR="00E05EE8" w:rsidRDefault="00E05EE8" w:rsidP="00E05EE8">
      <w:pPr>
        <w:pStyle w:val="StandardWeb"/>
      </w:pPr>
      <w:r>
        <w:t>Lobet den HERRN sein diener gar,</w:t>
      </w:r>
      <w:r>
        <w:br/>
        <w:t>jr heere schar,</w:t>
      </w:r>
      <w:r>
        <w:br/>
        <w:t>die jr thut seinen willen!</w:t>
      </w:r>
      <w:r>
        <w:br/>
        <w:t>Lobet den HERRN all seine werck,</w:t>
      </w:r>
      <w:r>
        <w:br/>
        <w:t>all krafft vnd sterck,</w:t>
      </w:r>
      <w:r>
        <w:br/>
        <w:t>die seinn befehl erfüllen!</w:t>
      </w:r>
      <w:r>
        <w:br/>
        <w:t>An allem ort erkling sein wort</w:t>
      </w:r>
      <w:r>
        <w:br/>
        <w:t>in seinr herrschaft mit aller krafft,</w:t>
      </w:r>
      <w:r>
        <w:br/>
        <w:t>Für all sein thewre gaben</w:t>
      </w:r>
      <w:r>
        <w:br/>
        <w:t>mein seel den HERRN sol loben!</w:t>
      </w:r>
    </w:p>
    <w:p w14:paraId="05906147" w14:textId="77777777" w:rsidR="006B7FA4" w:rsidRDefault="006B7FA4" w:rsidP="006B7FA4">
      <w:pPr>
        <w:pStyle w:val="berschrift2"/>
      </w:pPr>
      <w:r>
        <w:rPr>
          <w:rStyle w:val="screen-reader-text"/>
        </w:rPr>
        <w:t>Psalm 110</w:t>
      </w:r>
      <w:r>
        <w:t xml:space="preserve"> </w:t>
      </w:r>
    </w:p>
    <w:p w14:paraId="0EF09FE3" w14:textId="77777777" w:rsidR="006B7FA4" w:rsidRDefault="006B7FA4" w:rsidP="006B7FA4">
      <w:pPr>
        <w:pStyle w:val="StandardWeb"/>
      </w:pPr>
      <w:r>
        <w:rPr>
          <w:rStyle w:val="Fett"/>
        </w:rPr>
        <w:t>Ein Weissagung vom Priesterthumb Christi, der sein volck segnen, vber alle feind herschen, Doch zuuor am Creutz sterben, aber im todt nit bleiben werde.</w:t>
      </w:r>
    </w:p>
    <w:p w14:paraId="403278B1" w14:textId="77777777" w:rsidR="006B7FA4" w:rsidRDefault="006B7FA4" w:rsidP="006B7FA4">
      <w:pPr>
        <w:pStyle w:val="StandardWeb"/>
      </w:pPr>
      <w:r>
        <w:t>1. Der HERR sprach in seim höchsten thron</w:t>
      </w:r>
      <w:r>
        <w:br/>
        <w:t>zu Christo, meinem HERREN,</w:t>
      </w:r>
      <w:r>
        <w:br/>
        <w:t>›Du bist mein eingeborner Son,</w:t>
      </w:r>
      <w:r>
        <w:br/>
        <w:t>dir gbürt die Göttlich ehre:</w:t>
      </w:r>
      <w:r>
        <w:br/>
        <w:t>Drumb setz dich zu meinr rechten handt,</w:t>
      </w:r>
      <w:r>
        <w:br/>
        <w:t>biß das ich leg dein feind allsandt</w:t>
      </w:r>
      <w:r>
        <w:br/>
        <w:t>zum schemel deiner füsse.‹</w:t>
      </w:r>
    </w:p>
    <w:p w14:paraId="6B4D051A" w14:textId="77777777" w:rsidR="006B7FA4" w:rsidRDefault="006B7FA4" w:rsidP="006B7FA4">
      <w:pPr>
        <w:pStyle w:val="StandardWeb"/>
      </w:pPr>
      <w:r>
        <w:t>2. Der HERR wirt dir auch auß Zion</w:t>
      </w:r>
      <w:r>
        <w:br/>
        <w:t>deins Reichs das Scepter senden,</w:t>
      </w:r>
      <w:r>
        <w:br/>
        <w:t>Dein wort sol sich da heben an</w:t>
      </w:r>
      <w:r>
        <w:br/>
        <w:t>vnd gehn biß zur welt enden,</w:t>
      </w:r>
      <w:r>
        <w:br/>
        <w:t>Daß du solt herschen gantz vnd gar</w:t>
      </w:r>
      <w:r>
        <w:br/>
        <w:t>vbr alle deiner feinde schar,</w:t>
      </w:r>
      <w:r>
        <w:br/>
        <w:t>daß sie jr sünde büssen.</w:t>
      </w:r>
    </w:p>
    <w:p w14:paraId="04C99861" w14:textId="77777777" w:rsidR="006B7FA4" w:rsidRDefault="006B7FA4" w:rsidP="006B7FA4">
      <w:pPr>
        <w:pStyle w:val="StandardWeb"/>
      </w:pPr>
      <w:r>
        <w:t>3. Wann du wirst durch das leiden dein</w:t>
      </w:r>
      <w:r>
        <w:br/>
        <w:t>den Todt vnd Sünd bekriegen,</w:t>
      </w:r>
      <w:r>
        <w:br/>
        <w:t>Wirt dir dein volck gantz willig sein,</w:t>
      </w:r>
      <w:r>
        <w:br/>
        <w:t>durch dich im glauben siegen;</w:t>
      </w:r>
      <w:r>
        <w:br/>
        <w:t>Dir werden deine kind geborn</w:t>
      </w:r>
      <w:r>
        <w:br/>
        <w:t>wie der taw kül vnd außerkorn</w:t>
      </w:r>
      <w:r>
        <w:br/>
        <w:t>frü vor der Morgen Röten.</w:t>
      </w:r>
    </w:p>
    <w:p w14:paraId="44E7844D" w14:textId="77777777" w:rsidR="006B7FA4" w:rsidRDefault="006B7FA4" w:rsidP="006B7FA4">
      <w:pPr>
        <w:pStyle w:val="StandardWeb"/>
      </w:pPr>
      <w:r>
        <w:t>4. Der HERR geschworn hat vber dich</w:t>
      </w:r>
      <w:r>
        <w:br/>
        <w:t>vnd wirt jn nicht gerewen</w:t>
      </w:r>
      <w:r>
        <w:br/>
        <w:t>›Du bist ein Priester Ewiglich,</w:t>
      </w:r>
      <w:r>
        <w:br/>
        <w:t>den Gottsdienst zu vernewen,</w:t>
      </w:r>
      <w:r>
        <w:br/>
        <w:t>Gantz nach der weiß Melki Zedek‹,</w:t>
      </w:r>
      <w:r>
        <w:br/>
        <w:t>das alt opffer muß gar hinwegk,</w:t>
      </w:r>
      <w:r>
        <w:br/>
        <w:t>wann du dich selbst leßst tödten.</w:t>
      </w:r>
    </w:p>
    <w:p w14:paraId="00CB4742" w14:textId="77777777" w:rsidR="006B7FA4" w:rsidRDefault="006B7FA4" w:rsidP="006B7FA4">
      <w:pPr>
        <w:pStyle w:val="StandardWeb"/>
      </w:pPr>
      <w:r>
        <w:t>5. Doch wirt der HERR stedts bei dir sein</w:t>
      </w:r>
      <w:r>
        <w:br/>
        <w:t>vnd stehn zu deiner rechten,</w:t>
      </w:r>
      <w:r>
        <w:br/>
        <w:t>Vnd straffen mit ewiger pein</w:t>
      </w:r>
      <w:r>
        <w:br/>
        <w:t>all die dir widerfechten,</w:t>
      </w:r>
      <w:r>
        <w:br/>
        <w:t>Zur zeit, wann einst sein zorn ergrimmt,</w:t>
      </w:r>
      <w:r>
        <w:br/>
        <w:t>die gwaltigen König hinnimbt,</w:t>
      </w:r>
      <w:r>
        <w:br/>
        <w:t>wirt sie mit macht zerschmeissen.</w:t>
      </w:r>
    </w:p>
    <w:p w14:paraId="117954D2" w14:textId="77777777" w:rsidR="006B7FA4" w:rsidRDefault="006B7FA4" w:rsidP="006B7FA4">
      <w:pPr>
        <w:pStyle w:val="StandardWeb"/>
      </w:pPr>
      <w:r>
        <w:t>6. Er wirt herrlich mit grossem pracht</w:t>
      </w:r>
      <w:r>
        <w:br/>
        <w:t>vnder den Heyden richten,</w:t>
      </w:r>
      <w:r>
        <w:br/>
        <w:t>Er wirt thun gar vil grosser schlacht</w:t>
      </w:r>
      <w:r>
        <w:br/>
        <w:t>widr die so jn vernichten,</w:t>
      </w:r>
      <w:r>
        <w:br/>
        <w:t>Er wirt dem Fürsten diser welt</w:t>
      </w:r>
      <w:r>
        <w:br/>
        <w:t>der sich jm stedts zuwider stelt</w:t>
      </w:r>
      <w:r>
        <w:br/>
        <w:t>sein hellisch reich zerreissen.</w:t>
      </w:r>
    </w:p>
    <w:p w14:paraId="76B7A559" w14:textId="77777777" w:rsidR="006B7FA4" w:rsidRDefault="006B7FA4" w:rsidP="006B7FA4">
      <w:pPr>
        <w:pStyle w:val="StandardWeb"/>
      </w:pPr>
      <w:r>
        <w:t>7. In schwacheyt, leiden, Creutz vnd todt</w:t>
      </w:r>
      <w:r>
        <w:br/>
        <w:t>wirt Er hie zeitlich sterben,</w:t>
      </w:r>
      <w:r>
        <w:br/>
        <w:t>Vnd vberwinden alle not,</w:t>
      </w:r>
      <w:r>
        <w:br/>
        <w:t>all Gottes güter erben,</w:t>
      </w:r>
      <w:r>
        <w:br/>
        <w:t>Vnd aufferstehn am dritten tag,</w:t>
      </w:r>
      <w:r>
        <w:br/>
        <w:t>daß Er ewig Regieren mag,</w:t>
      </w:r>
      <w:r>
        <w:br/>
        <w:t>ein König vbr himl vnd erden.</w:t>
      </w:r>
    </w:p>
    <w:p w14:paraId="7E4F4159" w14:textId="77777777" w:rsidR="006B7FA4" w:rsidRDefault="006B7FA4" w:rsidP="006B7FA4">
      <w:pPr>
        <w:pStyle w:val="StandardWeb"/>
      </w:pPr>
      <w:r>
        <w:t>8. Dafür wir sagen ehr vnd lob,</w:t>
      </w:r>
      <w:r>
        <w:br/>
        <w:t>daß wir den heyland haben,</w:t>
      </w:r>
      <w:r>
        <w:br/>
        <w:t>Singen vnd frewen vns all drob,</w:t>
      </w:r>
      <w:r>
        <w:br/>
        <w:t>dancken für solche gaben:</w:t>
      </w:r>
      <w:r>
        <w:br/>
        <w:t>Wie Er vns in seim Wort bericht,</w:t>
      </w:r>
      <w:r>
        <w:br/>
        <w:t>so wirs glauben vnd zweifeln nicht,</w:t>
      </w:r>
      <w:r>
        <w:br/>
        <w:t>solln wir dort selig werden.</w:t>
      </w:r>
    </w:p>
    <w:p w14:paraId="6A2C895A" w14:textId="77777777" w:rsidR="00D50127" w:rsidRDefault="00D50127" w:rsidP="00D50127">
      <w:pPr>
        <w:pStyle w:val="berschrift2"/>
        <w:rPr>
          <w:rStyle w:val="screen-reader-text"/>
        </w:rPr>
      </w:pPr>
      <w:r>
        <w:rPr>
          <w:rStyle w:val="screen-reader-text"/>
        </w:rPr>
        <w:t>Psalm 111</w:t>
      </w:r>
    </w:p>
    <w:p w14:paraId="499E25A6" w14:textId="77777777" w:rsidR="00D50127" w:rsidRDefault="00D50127" w:rsidP="00D50127">
      <w:pPr>
        <w:pStyle w:val="berschrift3"/>
      </w:pPr>
      <w:r>
        <w:rPr>
          <w:rStyle w:val="screen-reader-text"/>
        </w:rPr>
        <w:t>Psal. CXI. Lenani oculos meos.</w:t>
      </w:r>
      <w:r>
        <w:t xml:space="preserve"> </w:t>
      </w:r>
    </w:p>
    <w:p w14:paraId="531736FB" w14:textId="77777777" w:rsidR="00D50127" w:rsidRDefault="00D50127" w:rsidP="00D50127">
      <w:pPr>
        <w:pStyle w:val="StandardWeb"/>
      </w:pPr>
      <w:r>
        <w:rPr>
          <w:rStyle w:val="Fett"/>
        </w:rPr>
        <w:t>Ein Trost psalm, Daß Gott gnediglich in aller not, erhalten, unnd die auff jn hoffen, trösten wölle.</w:t>
      </w:r>
    </w:p>
    <w:p w14:paraId="3CA527AE" w14:textId="77777777" w:rsidR="00D50127" w:rsidRDefault="00D50127" w:rsidP="00D50127">
      <w:pPr>
        <w:pStyle w:val="StandardWeb"/>
      </w:pPr>
      <w:r>
        <w:t>WAnn ich in angst und nöten bin,</w:t>
      </w:r>
      <w:r>
        <w:br/>
        <w:t>und all mein trost ist gar dahin,</w:t>
      </w:r>
      <w:r>
        <w:br/>
        <w:t>So heb ich auff mein augen hoch</w:t>
      </w:r>
      <w:r>
        <w:br/>
        <w:t>zum HERRN umb hülff und denck jm nach,</w:t>
      </w:r>
      <w:r>
        <w:br/>
        <w:t>Und wart, biß mir geholffen werd</w:t>
      </w:r>
      <w:r>
        <w:br/>
        <w:t>von dem Gott himels und der erd.</w:t>
      </w:r>
    </w:p>
    <w:p w14:paraId="26F018A7" w14:textId="77777777" w:rsidR="00D50127" w:rsidRDefault="00D50127" w:rsidP="00D50127">
      <w:pPr>
        <w:pStyle w:val="StandardWeb"/>
      </w:pPr>
      <w:r>
        <w:t>Er helt mich auff der rechten ban</w:t>
      </w:r>
      <w:r>
        <w:br/>
        <w:t>und wirt meinn fuß nicht gleiten lan,</w:t>
      </w:r>
      <w:r>
        <w:br/>
        <w:t>Der HERR ists, der mich selbst behüt,</w:t>
      </w:r>
      <w:r>
        <w:br/>
        <w:t>obgleich der feind trutzt, tobt und wüt:</w:t>
      </w:r>
      <w:r>
        <w:br/>
        <w:t>Der Israel schützt und vertrit,</w:t>
      </w:r>
      <w:r>
        <w:br/>
        <w:t>der wacht allzeit und schlummert nit.</w:t>
      </w:r>
    </w:p>
    <w:p w14:paraId="63EE7B5C" w14:textId="77777777" w:rsidR="00D50127" w:rsidRDefault="00D50127" w:rsidP="00D50127">
      <w:pPr>
        <w:pStyle w:val="StandardWeb"/>
      </w:pPr>
      <w:r>
        <w:t>Ob dich des tags die Sonne sticht,</w:t>
      </w:r>
      <w:r>
        <w:br/>
        <w:t>der kalte Mon des nachts anficht,</w:t>
      </w:r>
      <w:r>
        <w:br/>
        <w:t>Doch kompt des HERREN hülff zu handt,</w:t>
      </w:r>
      <w:r>
        <w:br/>
        <w:t>helt uber deiner rechten handt</w:t>
      </w:r>
      <w:r>
        <w:br/>
        <w:t>Mit seinem schatten hülff und hut,</w:t>
      </w:r>
      <w:r>
        <w:br/>
        <w:t>daß dir kein unglück schaden thut.</w:t>
      </w:r>
    </w:p>
    <w:p w14:paraId="4EFF5735" w14:textId="77777777" w:rsidR="00D50127" w:rsidRDefault="00D50127" w:rsidP="00D50127">
      <w:pPr>
        <w:pStyle w:val="StandardWeb"/>
      </w:pPr>
      <w:r>
        <w:t>Zum schutz ist stedts der HERR bereyt</w:t>
      </w:r>
      <w:r>
        <w:br/>
        <w:t>vor allem ubel alle zeit,</w:t>
      </w:r>
      <w:r>
        <w:br/>
        <w:t>Den trost verzeucht er nicht zu lang,</w:t>
      </w:r>
      <w:r>
        <w:br/>
        <w:t>behüt deinn außgang und eingang,</w:t>
      </w:r>
      <w:r>
        <w:br/>
        <w:t>Hilfft dir zu leist auß allem leydt</w:t>
      </w:r>
      <w:r>
        <w:br/>
        <w:t xml:space="preserve">von nun an biß in Ewigkeyt. </w:t>
      </w:r>
    </w:p>
    <w:p w14:paraId="5D21AE6F" w14:textId="334DB9EC" w:rsidR="00E05EE8" w:rsidRDefault="00E05EE8" w:rsidP="00E05EE8">
      <w:pPr>
        <w:pStyle w:val="berschrift2"/>
        <w:rPr>
          <w:rStyle w:val="screen-reader-text"/>
        </w:rPr>
      </w:pPr>
      <w:r>
        <w:rPr>
          <w:rStyle w:val="screen-reader-text"/>
        </w:rPr>
        <w:t>Psalm 116</w:t>
      </w:r>
    </w:p>
    <w:p w14:paraId="13A44B46" w14:textId="74687710" w:rsidR="00E05EE8" w:rsidRDefault="00E05EE8" w:rsidP="00E05EE8">
      <w:pPr>
        <w:pStyle w:val="berschrift3"/>
      </w:pPr>
      <w:r>
        <w:rPr>
          <w:rStyle w:val="screen-reader-text"/>
        </w:rPr>
        <w:t>Psal. CXVI. Dilexi quoniam exau.</w:t>
      </w:r>
      <w:r>
        <w:t xml:space="preserve"> </w:t>
      </w:r>
    </w:p>
    <w:p w14:paraId="0050904C" w14:textId="77777777" w:rsidR="00E05EE8" w:rsidRDefault="00E05EE8" w:rsidP="00E05EE8">
      <w:pPr>
        <w:pStyle w:val="StandardWeb"/>
      </w:pPr>
      <w:r>
        <w:t>DAs ist mir lieb vnd bin getröst,</w:t>
      </w:r>
      <w:r>
        <w:br/>
        <w:t>daß mich der Herr hat jetz erlößt,</w:t>
      </w:r>
      <w:r>
        <w:br/>
        <w:t>erhört mein bitlich flehen!</w:t>
      </w:r>
      <w:r>
        <w:br/>
        <w:t>Drumb wil ich jm auch sagen danck,</w:t>
      </w:r>
      <w:r>
        <w:br/>
        <w:t>jn anruffen mein leben lang,</w:t>
      </w:r>
      <w:r>
        <w:br/>
        <w:t>sein lob nicht lan zergehen.</w:t>
      </w:r>
      <w:r>
        <w:br/>
        <w:t>Ich war vmbgeben mit dem todt,</w:t>
      </w:r>
      <w:r>
        <w:br/>
        <w:t>ich kam in jamer vnd in not,</w:t>
      </w:r>
      <w:r>
        <w:br/>
        <w:t>Die angst hat mich recht troffen,</w:t>
      </w:r>
      <w:r>
        <w:br/>
        <w:t>die helle stünd mir offen.</w:t>
      </w:r>
    </w:p>
    <w:p w14:paraId="2DBC733A" w14:textId="77777777" w:rsidR="00E05EE8" w:rsidRDefault="00E05EE8" w:rsidP="00E05EE8">
      <w:pPr>
        <w:pStyle w:val="StandardWeb"/>
      </w:pPr>
      <w:r>
        <w:t>Abr ich rieff bald von hertzen an</w:t>
      </w:r>
      <w:r>
        <w:br/>
        <w:t>des HERREN Namen lobesan,</w:t>
      </w:r>
      <w:r>
        <w:br/>
        <w:t>sprach: HERR, mein seel errette!</w:t>
      </w:r>
      <w:r>
        <w:br/>
        <w:t>Der HERR ist gnedig vnd gerecht,</w:t>
      </w:r>
      <w:r>
        <w:br/>
        <w:t>barmhertzig vber seinen knecht,</w:t>
      </w:r>
      <w:r>
        <w:br/>
        <w:t>hilfft, wann ich fleissig bette.</w:t>
      </w:r>
      <w:r>
        <w:br/>
        <w:t>Der HERR erzeyget gnad vnd gut,</w:t>
      </w:r>
      <w:r>
        <w:br/>
        <w:t>die einfaltigen gern behüt,</w:t>
      </w:r>
      <w:r>
        <w:br/>
        <w:t>Ja wann ich lig darnider,</w:t>
      </w:r>
      <w:r>
        <w:br/>
        <w:t>so tröstet Er mich wider!</w:t>
      </w:r>
    </w:p>
    <w:p w14:paraId="319D33B7" w14:textId="77777777" w:rsidR="00E05EE8" w:rsidRDefault="00E05EE8" w:rsidP="00E05EE8">
      <w:pPr>
        <w:pStyle w:val="StandardWeb"/>
      </w:pPr>
      <w:r>
        <w:t>Mein seel, hab nun einn guten mut,</w:t>
      </w:r>
      <w:r>
        <w:br/>
        <w:t>weil dir der HERR vil gutes thut</w:t>
      </w:r>
      <w:r>
        <w:br/>
        <w:t>vnd hilfft dir auß den nöten!</w:t>
      </w:r>
      <w:r>
        <w:br/>
        <w:t>Von meinen augen wischt die thren,</w:t>
      </w:r>
      <w:r>
        <w:br/>
        <w:t>reißt ab mein seel von allen den,</w:t>
      </w:r>
      <w:r>
        <w:br/>
        <w:t>die sie dachten zu tödten,</w:t>
      </w:r>
      <w:r>
        <w:br/>
        <w:t>Helt meinen fuß, daß er nicht gleit</w:t>
      </w:r>
      <w:r>
        <w:br/>
        <w:t>für jm wil ich wandlen all zeit,</w:t>
      </w:r>
      <w:r>
        <w:br/>
        <w:t>Vnd mich zu den begeben,</w:t>
      </w:r>
      <w:r>
        <w:br/>
        <w:t>die bei jm Ewig leben.</w:t>
      </w:r>
    </w:p>
    <w:p w14:paraId="76D5CBD1" w14:textId="77777777" w:rsidR="00E05EE8" w:rsidRDefault="00E05EE8" w:rsidP="00E05EE8">
      <w:pPr>
        <w:pStyle w:val="StandardWeb"/>
      </w:pPr>
      <w:r>
        <w:t>Wie mein glaub ist im hertzen gethan,</w:t>
      </w:r>
      <w:r>
        <w:br/>
        <w:t>also redt auch mein mund dauon,</w:t>
      </w:r>
      <w:r>
        <w:br/>
        <w:t>drumb mich die feinde trutzen!</w:t>
      </w:r>
      <w:r>
        <w:br/>
        <w:t>In meinem zagen sprach ich bald:</w:t>
      </w:r>
      <w:r>
        <w:br/>
        <w:t>von menschen hülff ich gar nichts halt,</w:t>
      </w:r>
      <w:r>
        <w:br/>
        <w:t>sie können mich nicht schützen,</w:t>
      </w:r>
      <w:r>
        <w:br/>
        <w:t>Abr Gott der Herr ist selb der Man,</w:t>
      </w:r>
      <w:r>
        <w:br/>
        <w:t>dem ichs nimmer vergelten kan</w:t>
      </w:r>
      <w:r>
        <w:br/>
        <w:t>Sein wolthat gunst vnd liebe,</w:t>
      </w:r>
      <w:r>
        <w:br/>
        <w:t>die er an mir thut üben!</w:t>
      </w:r>
    </w:p>
    <w:p w14:paraId="02F9170D" w14:textId="77777777" w:rsidR="00E05EE8" w:rsidRDefault="00E05EE8" w:rsidP="00E05EE8">
      <w:pPr>
        <w:pStyle w:val="StandardWeb"/>
      </w:pPr>
      <w:r>
        <w:t>Drumb ich den kelch des bittern trancks</w:t>
      </w:r>
      <w:r>
        <w:br/>
        <w:t>jrs trawens, trutzens, jrs vndancks</w:t>
      </w:r>
      <w:r>
        <w:br/>
        <w:t>mit freud zu mir wil nemen,</w:t>
      </w:r>
      <w:r>
        <w:br/>
        <w:t>Vnd mich des HERREN Namens ehr,</w:t>
      </w:r>
      <w:r>
        <w:br/>
        <w:t>seins worts der gnaden immer mehr</w:t>
      </w:r>
      <w:r>
        <w:br/>
        <w:t>zu predigen nicht schemen</w:t>
      </w:r>
      <w:r>
        <w:br/>
        <w:t>Vor all seim volck frei offenbar,</w:t>
      </w:r>
      <w:r>
        <w:br/>
        <w:t>seinr heylgen todt, weyß ich fürwar,</w:t>
      </w:r>
      <w:r>
        <w:br/>
        <w:t>Ist werdt uor jm gehalten,</w:t>
      </w:r>
      <w:r>
        <w:br/>
        <w:t>der HERR wil jr stedts walten.</w:t>
      </w:r>
    </w:p>
    <w:p w14:paraId="28F60698" w14:textId="77777777" w:rsidR="00E05EE8" w:rsidRDefault="00E05EE8" w:rsidP="00E05EE8">
      <w:pPr>
        <w:pStyle w:val="StandardWeb"/>
      </w:pPr>
      <w:r>
        <w:t>Ich bin dein knecht, O HERRE fron,</w:t>
      </w:r>
      <w:r>
        <w:br/>
        <w:t>dein knecht vnd deiner maget son,</w:t>
      </w:r>
      <w:r>
        <w:br/>
        <w:t>du hast mein band zerrissen!</w:t>
      </w:r>
      <w:r>
        <w:br/>
        <w:t>Drumb ich dir opffer lob vnd danck,</w:t>
      </w:r>
      <w:r>
        <w:br/>
        <w:t>deinn Namen wil mein leben lang</w:t>
      </w:r>
      <w:r>
        <w:br/>
        <w:t>zu predign sein geflissen!</w:t>
      </w:r>
      <w:r>
        <w:br/>
        <w:t>Dem HERRN ich mein gelübd bezal</w:t>
      </w:r>
      <w:r>
        <w:br/>
        <w:t>zu Jerusalem in seinr Saal</w:t>
      </w:r>
      <w:r>
        <w:br/>
        <w:t>Das Haleluia singen,</w:t>
      </w:r>
      <w:r>
        <w:br/>
        <w:t>Der HERR leßt mirs gelingen!</w:t>
      </w:r>
    </w:p>
    <w:p w14:paraId="62D03786" w14:textId="77777777" w:rsidR="006B7FA4" w:rsidRDefault="006B7FA4" w:rsidP="006B7FA4">
      <w:pPr>
        <w:pStyle w:val="berschrift2"/>
      </w:pPr>
      <w:r>
        <w:rPr>
          <w:rStyle w:val="screen-reader-text"/>
        </w:rPr>
        <w:t>Psalm 117</w:t>
      </w:r>
      <w:r>
        <w:t xml:space="preserve"> </w:t>
      </w:r>
    </w:p>
    <w:p w14:paraId="68EEEF23" w14:textId="77777777" w:rsidR="006B7FA4" w:rsidRDefault="006B7FA4" w:rsidP="006B7FA4">
      <w:pPr>
        <w:pStyle w:val="StandardWeb"/>
      </w:pPr>
      <w:r>
        <w:rPr>
          <w:rStyle w:val="Fett"/>
        </w:rPr>
        <w:t>Ein Danckpsalm, Daß Gott die heyden zum gnaden reich, durch Christum berüffen wölle.</w:t>
      </w:r>
    </w:p>
    <w:p w14:paraId="3158FB4A" w14:textId="77777777" w:rsidR="006B7FA4" w:rsidRDefault="006B7FA4" w:rsidP="006B7FA4">
      <w:pPr>
        <w:pStyle w:val="StandardWeb"/>
      </w:pPr>
      <w:r>
        <w:t>1. Haleluia,</w:t>
      </w:r>
      <w:r>
        <w:br/>
        <w:t>singt vnd seit fro,</w:t>
      </w:r>
      <w:r>
        <w:br/>
        <w:t>jr heyden all,</w:t>
      </w:r>
      <w:r>
        <w:br/>
        <w:t>mit reichem schall!</w:t>
      </w:r>
      <w:r>
        <w:br/>
        <w:t>Lobt Gott den Herrn</w:t>
      </w:r>
      <w:r>
        <w:br/>
        <w:t>mit grossen ehrn,</w:t>
      </w:r>
      <w:r>
        <w:br/>
        <w:t>in allem landt</w:t>
      </w:r>
      <w:r>
        <w:br/>
        <w:t>sein Euangelion macht bekandt!</w:t>
      </w:r>
    </w:p>
    <w:p w14:paraId="3DAD1D1A" w14:textId="77777777" w:rsidR="006B7FA4" w:rsidRDefault="006B7FA4" w:rsidP="006B7FA4">
      <w:pPr>
        <w:pStyle w:val="StandardWeb"/>
      </w:pPr>
      <w:r>
        <w:t>2. Drumb daß Er hat</w:t>
      </w:r>
      <w:r>
        <w:br/>
        <w:t>auß lauter gnad</w:t>
      </w:r>
      <w:r>
        <w:br/>
        <w:t>von Sünd vnd Todt</w:t>
      </w:r>
      <w:r>
        <w:br/>
        <w:t>vnd hellscher not</w:t>
      </w:r>
      <w:r>
        <w:br/>
        <w:t>Vns all erlöst,</w:t>
      </w:r>
      <w:r>
        <w:br/>
        <w:t>ewig getröst</w:t>
      </w:r>
      <w:r>
        <w:br/>
        <w:t>vnd helffen lon</w:t>
      </w:r>
      <w:r>
        <w:br/>
        <w:t>durch Jesum Christum seinen Son.</w:t>
      </w:r>
    </w:p>
    <w:p w14:paraId="35423268" w14:textId="77777777" w:rsidR="006B7FA4" w:rsidRDefault="006B7FA4" w:rsidP="006B7FA4">
      <w:pPr>
        <w:pStyle w:val="StandardWeb"/>
      </w:pPr>
      <w:r>
        <w:t>3. Dann seine güt</w:t>
      </w:r>
      <w:r>
        <w:br/>
        <w:t>vns stedts behüt</w:t>
      </w:r>
      <w:r>
        <w:br/>
        <w:t>für teuffels list,</w:t>
      </w:r>
      <w:r>
        <w:br/>
        <w:t>was schedlich ist,</w:t>
      </w:r>
      <w:r>
        <w:br/>
        <w:t>All falsche lehr</w:t>
      </w:r>
      <w:r>
        <w:br/>
        <w:t>treibt von vns feer,</w:t>
      </w:r>
      <w:r>
        <w:br/>
        <w:t>leßt sein warheyt</w:t>
      </w:r>
      <w:r>
        <w:br/>
        <w:t>vbr vns walten in Ewigkeyt.</w:t>
      </w:r>
    </w:p>
    <w:p w14:paraId="25B8ED87" w14:textId="77777777" w:rsidR="006B7FA4" w:rsidRDefault="006B7FA4" w:rsidP="006B7FA4">
      <w:pPr>
        <w:pStyle w:val="berschrift2"/>
        <w:rPr>
          <w:sz w:val="36"/>
          <w:szCs w:val="36"/>
          <w:lang w:eastAsia="de-DE"/>
        </w:rPr>
      </w:pPr>
      <w:r w:rsidRPr="006B7FA4">
        <w:t>Psalm 120</w:t>
      </w:r>
      <w:r>
        <w:t xml:space="preserve"> </w:t>
      </w:r>
    </w:p>
    <w:p w14:paraId="427D208C" w14:textId="77777777" w:rsidR="006B7FA4" w:rsidRDefault="006B7FA4" w:rsidP="006B7FA4">
      <w:pPr>
        <w:pStyle w:val="StandardWeb"/>
      </w:pPr>
      <w:r>
        <w:rPr>
          <w:rStyle w:val="Fett"/>
        </w:rPr>
        <w:t>Ein Gebet wider die falschen brüder vnd beleydiger der Christen.</w:t>
      </w:r>
    </w:p>
    <w:p w14:paraId="55565FCB" w14:textId="77777777" w:rsidR="006B7FA4" w:rsidRDefault="006B7FA4" w:rsidP="006B7FA4">
      <w:pPr>
        <w:pStyle w:val="StandardWeb"/>
      </w:pPr>
      <w:r>
        <w:t>1. Ich rüff, O Gott,</w:t>
      </w:r>
      <w:r>
        <w:br/>
        <w:t>in diser not</w:t>
      </w:r>
      <w:r>
        <w:br/>
        <w:t>zu dir, vnd bitt</w:t>
      </w:r>
      <w:r>
        <w:br/>
        <w:t>verlaß mich nit</w:t>
      </w:r>
      <w:r>
        <w:br/>
        <w:t>in meinen grossen nöten!</w:t>
      </w:r>
      <w:r>
        <w:br/>
        <w:t>Erbarm dich mein,</w:t>
      </w:r>
      <w:r>
        <w:br/>
        <w:t>wölst gnedig sein!</w:t>
      </w:r>
      <w:r>
        <w:br/>
        <w:t>auß disem fehl</w:t>
      </w:r>
      <w:r>
        <w:br/>
        <w:t>hilff meiner seel,</w:t>
      </w:r>
      <w:r>
        <w:br/>
        <w:t>daß sie die feind nit tödten,</w:t>
      </w:r>
      <w:r>
        <w:br/>
        <w:t>Vnd durch jr gifft</w:t>
      </w:r>
      <w:r>
        <w:br/>
        <w:t>welch mich jetz trifft</w:t>
      </w:r>
      <w:r>
        <w:br/>
        <w:t>von dir nit werd gedrungen!</w:t>
      </w:r>
      <w:r>
        <w:br/>
        <w:t>Das lügen maul</w:t>
      </w:r>
      <w:r>
        <w:br/>
        <w:t>ist nimmer faul,</w:t>
      </w:r>
      <w:r>
        <w:br/>
        <w:t>stedts schwatzē falsche zungen.</w:t>
      </w:r>
    </w:p>
    <w:p w14:paraId="6DA5CCC7" w14:textId="77777777" w:rsidR="006B7FA4" w:rsidRDefault="006B7FA4" w:rsidP="006B7FA4">
      <w:pPr>
        <w:pStyle w:val="StandardWeb"/>
      </w:pPr>
      <w:r>
        <w:t>2. Hilff Gott! wie sehr</w:t>
      </w:r>
      <w:r>
        <w:br/>
        <w:t>schadt falsche leer,</w:t>
      </w:r>
      <w:r>
        <w:br/>
        <w:t>die niemandt weicht,</w:t>
      </w:r>
      <w:r>
        <w:br/>
        <w:t>stedts vmbher schleicht</w:t>
      </w:r>
      <w:r>
        <w:br/>
        <w:t>vnd ruhet nit ein weile,</w:t>
      </w:r>
      <w:r>
        <w:br/>
        <w:t>Richt vnglück an</w:t>
      </w:r>
      <w:r>
        <w:br/>
        <w:t>bei jeder man,</w:t>
      </w:r>
      <w:r>
        <w:br/>
        <w:t>laufft gar geschwind</w:t>
      </w:r>
      <w:r>
        <w:br/>
        <w:t>gleich wie ein hind,</w:t>
      </w:r>
      <w:r>
        <w:br/>
        <w:t>fleugt wie die scharpffen pfeile,</w:t>
      </w:r>
      <w:r>
        <w:br/>
        <w:t>Schnell wie ein boltz,</w:t>
      </w:r>
      <w:r>
        <w:br/>
        <w:t>im dürren holtz</w:t>
      </w:r>
      <w:r>
        <w:br/>
        <w:t>wie das fewr pflegt zu krachen:</w:t>
      </w:r>
      <w:r>
        <w:br/>
        <w:t>Nit selb mich auch</w:t>
      </w:r>
      <w:r>
        <w:br/>
        <w:t>auß solchem rawch</w:t>
      </w:r>
      <w:r>
        <w:br/>
        <w:t>kan frei vnd ledig machen.</w:t>
      </w:r>
    </w:p>
    <w:p w14:paraId="0CADECED" w14:textId="77777777" w:rsidR="006B7FA4" w:rsidRDefault="006B7FA4" w:rsidP="006B7FA4">
      <w:pPr>
        <w:pStyle w:val="StandardWeb"/>
      </w:pPr>
      <w:r>
        <w:t>3. O weh mir jetz</w:t>
      </w:r>
      <w:r>
        <w:br/>
        <w:t>in solcher hitz</w:t>
      </w:r>
      <w:r>
        <w:br/>
        <w:t>vnd grossem zwang!</w:t>
      </w:r>
      <w:r>
        <w:br/>
        <w:t>Ach HERR, wie lang</w:t>
      </w:r>
      <w:r>
        <w:br/>
        <w:t>sol ich bei jn noch wonen?</w:t>
      </w:r>
      <w:r>
        <w:br/>
        <w:t>Kedar mich zwingt</w:t>
      </w:r>
      <w:r>
        <w:br/>
        <w:t>vnd Mesech dringt,</w:t>
      </w:r>
      <w:r>
        <w:br/>
        <w:t>mit jrem Bann</w:t>
      </w:r>
      <w:r>
        <w:br/>
        <w:t>vnd Alkoran</w:t>
      </w:r>
      <w:r>
        <w:br/>
        <w:t>thun sie niemandts verschonen!</w:t>
      </w:r>
      <w:r>
        <w:br/>
        <w:t>Stedts halt ich frid,</w:t>
      </w:r>
      <w:r>
        <w:br/>
        <w:t>vnd wann ich red</w:t>
      </w:r>
      <w:r>
        <w:br/>
        <w:t>thun sie mich mehr beleyden:</w:t>
      </w:r>
      <w:r>
        <w:br/>
        <w:t>O HERR, den krieg,</w:t>
      </w:r>
      <w:r>
        <w:br/>
        <w:t>durch deinen Sieg</w:t>
      </w:r>
      <w:r>
        <w:br/>
        <w:t>wöllst gnediglich entscheyden.</w:t>
      </w:r>
    </w:p>
    <w:p w14:paraId="0766F2AE" w14:textId="77777777" w:rsidR="006B7FA4" w:rsidRDefault="006B7FA4" w:rsidP="006B7FA4">
      <w:pPr>
        <w:pStyle w:val="StandardWeb"/>
      </w:pPr>
      <w:r>
        <w:t>4. So wil ich dir</w:t>
      </w:r>
      <w:r>
        <w:br/>
        <w:t>mit freuden zir</w:t>
      </w:r>
      <w:r>
        <w:br/>
        <w:t>durch meinen mundt</w:t>
      </w:r>
      <w:r>
        <w:br/>
        <w:t>zu aller stundt</w:t>
      </w:r>
      <w:r>
        <w:br/>
        <w:t>ein frölich liedlin singen,</w:t>
      </w:r>
      <w:r>
        <w:br/>
        <w:t>Daß du mein sach</w:t>
      </w:r>
      <w:r>
        <w:br/>
        <w:t>in vngemach</w:t>
      </w:r>
      <w:r>
        <w:br/>
        <w:t>durch gnaden waltst</w:t>
      </w:r>
      <w:r>
        <w:br/>
        <w:t>vnd mich erhaltst,</w:t>
      </w:r>
      <w:r>
        <w:br/>
        <w:t>vnd leßst sie wol gelingen</w:t>
      </w:r>
      <w:r>
        <w:br/>
        <w:t>In Christo fron,</w:t>
      </w:r>
      <w:r>
        <w:br/>
        <w:t>deim lieben Son,</w:t>
      </w:r>
      <w:r>
        <w:br/>
        <w:t>der sich für vns hat geben,</w:t>
      </w:r>
      <w:r>
        <w:br/>
        <w:t>Durch schmach vnd todt</w:t>
      </w:r>
      <w:r>
        <w:br/>
        <w:t>erworben hat</w:t>
      </w:r>
      <w:r>
        <w:br/>
        <w:t>vns alln ein Ewigs leben.</w:t>
      </w:r>
    </w:p>
    <w:p w14:paraId="7AD0EAFF" w14:textId="77777777" w:rsidR="00D50127" w:rsidRDefault="00D50127" w:rsidP="00D50127">
      <w:pPr>
        <w:pStyle w:val="berschrift2"/>
      </w:pPr>
      <w:r>
        <w:rPr>
          <w:rStyle w:val="screen-reader-text"/>
        </w:rPr>
        <w:t>Psalm 121</w:t>
      </w:r>
    </w:p>
    <w:p w14:paraId="3BD43CBC" w14:textId="77777777" w:rsidR="00D50127" w:rsidRDefault="00D50127" w:rsidP="00D50127">
      <w:pPr>
        <w:pStyle w:val="StandardWeb"/>
      </w:pPr>
      <w:r>
        <w:rPr>
          <w:rStyle w:val="Fett"/>
        </w:rPr>
        <w:t>Ein Trostpsalm, daß Gott gnädiglich in aller Noth erhalten und die auf ihn hoffen, trösten wolle.</w:t>
      </w:r>
    </w:p>
    <w:p w14:paraId="582ADB20" w14:textId="77777777" w:rsidR="00D50127" w:rsidRDefault="00D50127" w:rsidP="00D50127">
      <w:pPr>
        <w:pStyle w:val="StandardWeb"/>
      </w:pPr>
      <w:r>
        <w:t>1553</w:t>
      </w:r>
    </w:p>
    <w:p w14:paraId="7F254ADD" w14:textId="77777777" w:rsidR="00D50127" w:rsidRDefault="00D50127" w:rsidP="00D50127">
      <w:pPr>
        <w:pStyle w:val="StandardWeb"/>
      </w:pPr>
      <w:r>
        <w:t>Wann ich in Angst und Nöthen bin</w:t>
      </w:r>
      <w:r>
        <w:br/>
        <w:t>Und all mein Trost ist gar dahin,</w:t>
      </w:r>
      <w:r>
        <w:br/>
        <w:t>So heb ich auf mein Augen hoch</w:t>
      </w:r>
      <w:r>
        <w:br/>
        <w:t>Zum Herrn umb Hilf und denk ihm nach,</w:t>
      </w:r>
      <w:r>
        <w:br/>
        <w:t>Und wart, bis mir geholfen werd</w:t>
      </w:r>
      <w:r>
        <w:br/>
        <w:t>Von dem Gott Himmels und der ERd.</w:t>
      </w:r>
    </w:p>
    <w:p w14:paraId="54B6043C" w14:textId="77777777" w:rsidR="00D50127" w:rsidRDefault="00D50127" w:rsidP="00D50127">
      <w:pPr>
        <w:pStyle w:val="StandardWeb"/>
      </w:pPr>
      <w:r>
        <w:t>Er hält mich auf der rechten Bahn,</w:t>
      </w:r>
      <w:r>
        <w:br/>
        <w:t>Und wird mein Fuß nicht gleiten lan.</w:t>
      </w:r>
      <w:r>
        <w:br/>
        <w:t>Der Herr ists, der mich selbst behüt,</w:t>
      </w:r>
      <w:r>
        <w:br/>
        <w:t>Ob gleich der Feind trutzt, tobt und wüth.</w:t>
      </w:r>
      <w:r>
        <w:br/>
        <w:t>Der Israel schützt und vertritt,</w:t>
      </w:r>
      <w:r>
        <w:br/>
        <w:t>Der wacht allzeit und schlummert nit.</w:t>
      </w:r>
    </w:p>
    <w:p w14:paraId="65CD46B0" w14:textId="77777777" w:rsidR="00D50127" w:rsidRDefault="00D50127" w:rsidP="00D50127">
      <w:pPr>
        <w:pStyle w:val="StandardWeb"/>
      </w:pPr>
      <w:r>
        <w:t>Ob dich des Tags die Sonne sticht,</w:t>
      </w:r>
      <w:r>
        <w:br/>
        <w:t>Der kalte Mon des Nachts anficht,</w:t>
      </w:r>
      <w:r>
        <w:br/>
        <w:t>Doch kommt des Herren Hilf zu Hand,</w:t>
      </w:r>
      <w:r>
        <w:br/>
        <w:t>Hält über deiner rechten Hand</w:t>
      </w:r>
      <w:r>
        <w:br/>
        <w:t>Mit seinem Schatten Hilf und Hut,</w:t>
      </w:r>
      <w:r>
        <w:br/>
        <w:t>Daß dir kein Unglück schaden thut.</w:t>
      </w:r>
    </w:p>
    <w:p w14:paraId="0F1DC66D" w14:textId="77777777" w:rsidR="00D50127" w:rsidRDefault="00D50127" w:rsidP="00D50127">
      <w:pPr>
        <w:pStyle w:val="StandardWeb"/>
      </w:pPr>
      <w:r>
        <w:t>Zum Schutz ist stets der Herr bereit</w:t>
      </w:r>
      <w:r>
        <w:br/>
        <w:t>Vor allem Uebel alle Zeit;</w:t>
      </w:r>
      <w:r>
        <w:br/>
        <w:t>Den Trost verzeucht er nicht zu lang,</w:t>
      </w:r>
      <w:r>
        <w:br/>
        <w:t>Behüt dein Ausgang und Eingang,</w:t>
      </w:r>
      <w:r>
        <w:br/>
        <w:t>Hilft dir zuletzt aus allem Leid</w:t>
      </w:r>
      <w:r>
        <w:br/>
        <w:t xml:space="preserve">Von nun an bis in Ewigkeit. </w:t>
      </w:r>
    </w:p>
    <w:p w14:paraId="0451FA13" w14:textId="77777777" w:rsidR="00D50127" w:rsidRDefault="00D50127" w:rsidP="00D50127"/>
    <w:p w14:paraId="4A675404" w14:textId="57F36066" w:rsidR="006B7FA4" w:rsidRDefault="00D50127" w:rsidP="00D50127">
      <w:pPr>
        <w:pStyle w:val="berschrift2"/>
      </w:pPr>
      <w:r>
        <w:br w:type="page"/>
      </w:r>
      <w:r w:rsidR="006B7FA4">
        <w:rPr>
          <w:rStyle w:val="screen-reader-text"/>
        </w:rPr>
        <w:t>Psalm 125</w:t>
      </w:r>
      <w:r w:rsidR="006B7FA4">
        <w:t xml:space="preserve"> </w:t>
      </w:r>
    </w:p>
    <w:p w14:paraId="790F0719" w14:textId="77777777" w:rsidR="006B7FA4" w:rsidRDefault="006B7FA4" w:rsidP="006B7FA4">
      <w:pPr>
        <w:pStyle w:val="StandardWeb"/>
      </w:pPr>
      <w:r>
        <w:rPr>
          <w:rStyle w:val="Fett"/>
        </w:rPr>
        <w:t>Ein Trostpsalm, Daß Gott seine Kirch schützen vnd erhalten, vnd die Gottlosen stürtzen wölle.</w:t>
      </w:r>
    </w:p>
    <w:p w14:paraId="50904EA1" w14:textId="77777777" w:rsidR="006B7FA4" w:rsidRDefault="006B7FA4" w:rsidP="006B7FA4">
      <w:pPr>
        <w:pStyle w:val="StandardWeb"/>
      </w:pPr>
      <w:r>
        <w:t>1. Laß faren der Gottlosen rott</w:t>
      </w:r>
      <w:r>
        <w:br/>
        <w:t>mit jren falschen lehren!</w:t>
      </w:r>
      <w:r>
        <w:br/>
        <w:t>Laß vns trawen auff vnsern Gott,</w:t>
      </w:r>
      <w:r>
        <w:br/>
        <w:t>auff Christum vnsern Herren!</w:t>
      </w:r>
      <w:r>
        <w:br/>
        <w:t>Die jm vertrawn in aller fahr</w:t>
      </w:r>
      <w:r>
        <w:br/>
        <w:t>wil Er mit gnad vmbgeben,</w:t>
      </w:r>
      <w:r>
        <w:br/>
        <w:t>trösten vnd schützen jmmerdar</w:t>
      </w:r>
      <w:r>
        <w:br/>
        <w:t>mit fristen leibs vnd leben</w:t>
      </w:r>
      <w:r>
        <w:br/>
        <w:t>jetz vnd zu allen zeiten.</w:t>
      </w:r>
    </w:p>
    <w:p w14:paraId="4B255CC4" w14:textId="77777777" w:rsidR="006B7FA4" w:rsidRDefault="006B7FA4" w:rsidP="006B7FA4">
      <w:pPr>
        <w:pStyle w:val="StandardWeb"/>
      </w:pPr>
      <w:r>
        <w:t>2. Der bösen reich wirt nicht bestan,</w:t>
      </w:r>
      <w:r>
        <w:br/>
        <w:t>jr lehre nicht bekleiben,</w:t>
      </w:r>
      <w:r>
        <w:br/>
        <w:t>Damit all vnglück richten an,</w:t>
      </w:r>
      <w:r>
        <w:br/>
        <w:t>gar hart sich an vns reiben,</w:t>
      </w:r>
      <w:r>
        <w:br/>
        <w:t>Sie dringen rein mit falscher lehr:</w:t>
      </w:r>
      <w:r>
        <w:br/>
        <w:t>das wöllstu, Gott, vorkommen,</w:t>
      </w:r>
      <w:r>
        <w:br/>
        <w:t>Ach, schütz dein heufflin, lieber HERR,</w:t>
      </w:r>
      <w:r>
        <w:br/>
        <w:t>daß nicht zu letst die frommen</w:t>
      </w:r>
      <w:r>
        <w:br/>
        <w:t>sich thetlich an jn rechen.</w:t>
      </w:r>
    </w:p>
    <w:p w14:paraId="7364A2B7" w14:textId="77777777" w:rsidR="006B7FA4" w:rsidRDefault="006B7FA4" w:rsidP="006B7FA4">
      <w:pPr>
        <w:pStyle w:val="StandardWeb"/>
      </w:pPr>
      <w:r>
        <w:t>3. Du wöllest, HERR, die hertzen frumm</w:t>
      </w:r>
      <w:r>
        <w:br/>
        <w:t>schützen vnd wol behüten</w:t>
      </w:r>
      <w:r>
        <w:br/>
        <w:t>Vor jrer lehre falsch vnd krumm,</w:t>
      </w:r>
      <w:r>
        <w:br/>
        <w:t>vor jrem trutz vnd wüten,</w:t>
      </w:r>
      <w:r>
        <w:br/>
        <w:t>Vnd lassen die in jrem sinn</w:t>
      </w:r>
      <w:r>
        <w:br/>
        <w:t>vnd jrrthumb wöllen bleiben</w:t>
      </w:r>
      <w:r>
        <w:br/>
        <w:t>mit den verächtern richten hin,</w:t>
      </w:r>
      <w:r>
        <w:br/>
        <w:t>auß deinem Reich vertreiben</w:t>
      </w:r>
      <w:r>
        <w:br/>
        <w:t>vnd vns in frid erhalten.</w:t>
      </w:r>
    </w:p>
    <w:p w14:paraId="76C34CAD" w14:textId="77777777" w:rsidR="006B7FA4" w:rsidRDefault="006B7FA4" w:rsidP="006B7FA4">
      <w:pPr>
        <w:pStyle w:val="StandardWeb"/>
      </w:pPr>
      <w:r>
        <w:t>4. Wir bitten, HERR himels vnd erdt,</w:t>
      </w:r>
      <w:r>
        <w:br/>
        <w:t>du schöpffer aller dinge,</w:t>
      </w:r>
      <w:r>
        <w:br/>
        <w:t>Gib, daß durch deinen Son so werdt</w:t>
      </w:r>
      <w:r>
        <w:br/>
        <w:t>zum besten vns gelinge,</w:t>
      </w:r>
      <w:r>
        <w:br/>
        <w:t>Was Er in seiner menscheyt fron</w:t>
      </w:r>
      <w:r>
        <w:br/>
        <w:t>hat außgericht auff erden</w:t>
      </w:r>
      <w:r>
        <w:br/>
        <w:t>durch geyssel, Creutz vnd dörnen kron,</w:t>
      </w:r>
      <w:r>
        <w:br/>
        <w:t>wir dort theylhafftig werden</w:t>
      </w:r>
      <w:r>
        <w:br/>
        <w:t>nach deiner Göttlichen güte.</w:t>
      </w:r>
    </w:p>
    <w:p w14:paraId="1B14A63F" w14:textId="77777777" w:rsidR="006B7FA4" w:rsidRDefault="006B7FA4" w:rsidP="006B7FA4">
      <w:pPr>
        <w:pStyle w:val="berschrift2"/>
      </w:pPr>
      <w:r>
        <w:rPr>
          <w:rStyle w:val="screen-reader-text"/>
        </w:rPr>
        <w:t>Psalm 126</w:t>
      </w:r>
      <w:r>
        <w:t xml:space="preserve"> </w:t>
      </w:r>
    </w:p>
    <w:p w14:paraId="023A7477" w14:textId="77777777" w:rsidR="006B7FA4" w:rsidRDefault="006B7FA4" w:rsidP="006B7FA4">
      <w:pPr>
        <w:pStyle w:val="StandardWeb"/>
      </w:pPr>
      <w:r>
        <w:rPr>
          <w:rStyle w:val="Fett"/>
        </w:rPr>
        <w:t>Ein Trostpsalm, Ob gleich Gottes volck auff erden leiden vnnd jamer habe, sol es doch endtlich getröstet werden.</w:t>
      </w:r>
    </w:p>
    <w:p w14:paraId="1792A7D7" w14:textId="77777777" w:rsidR="006B7FA4" w:rsidRDefault="006B7FA4" w:rsidP="006B7FA4">
      <w:pPr>
        <w:pStyle w:val="StandardWeb"/>
      </w:pPr>
      <w:r>
        <w:t>1. Herr Gott, wann du dem volck Zion</w:t>
      </w:r>
      <w:r>
        <w:br/>
        <w:t>durch Vätterliche güten</w:t>
      </w:r>
      <w:r>
        <w:br/>
        <w:t>Erretten wirst auß Babilon</w:t>
      </w:r>
      <w:r>
        <w:br/>
        <w:t>von der Tyrannen wüten,</w:t>
      </w:r>
      <w:r>
        <w:br/>
        <w:t>So werden wir vor freud erschreckt,</w:t>
      </w:r>
      <w:r>
        <w:br/>
        <w:t>als die vom schlaff vnn traum erweckt</w:t>
      </w:r>
      <w:r>
        <w:br/>
        <w:t>für grosser wunn auffspringen.</w:t>
      </w:r>
    </w:p>
    <w:p w14:paraId="703D95D5" w14:textId="77777777" w:rsidR="006B7FA4" w:rsidRDefault="006B7FA4" w:rsidP="006B7FA4">
      <w:pPr>
        <w:pStyle w:val="StandardWeb"/>
      </w:pPr>
      <w:r>
        <w:t>2. Dann wölln wir vnsern mund auff thun,</w:t>
      </w:r>
      <w:r>
        <w:br/>
        <w:t>von hertzen frölich lachen,</w:t>
      </w:r>
      <w:r>
        <w:br/>
        <w:t>Wann solchs die Heyden sehen nun,</w:t>
      </w:r>
      <w:r>
        <w:br/>
        <w:t>daß du thust wunder machen,</w:t>
      </w:r>
      <w:r>
        <w:br/>
        <w:t>Sprechens ›Das hat jr Gott gethan,</w:t>
      </w:r>
      <w:r>
        <w:br/>
        <w:t>auff den sie sich verlassen han,</w:t>
      </w:r>
      <w:r>
        <w:br/>
        <w:t>drumb muß jn alls gelingen.‹</w:t>
      </w:r>
    </w:p>
    <w:p w14:paraId="05A9FC1A" w14:textId="77777777" w:rsidR="006B7FA4" w:rsidRDefault="006B7FA4" w:rsidP="006B7FA4">
      <w:pPr>
        <w:pStyle w:val="StandardWeb"/>
      </w:pPr>
      <w:r>
        <w:t>3. Vor zeiten hat groß wunder gschafft</w:t>
      </w:r>
      <w:r>
        <w:br/>
        <w:t>dein handt im roten Meere,</w:t>
      </w:r>
      <w:r>
        <w:br/>
        <w:t>Welchs du zertheyltst durch Göttlich krafft,</w:t>
      </w:r>
      <w:r>
        <w:br/>
        <w:t>dadurch gefürt dein heere:</w:t>
      </w:r>
      <w:r>
        <w:br/>
        <w:t>Also hilff vns auß diser not,</w:t>
      </w:r>
      <w:r>
        <w:br/>
        <w:t>die vns jetz gar vmbgeben hat,</w:t>
      </w:r>
      <w:r>
        <w:br/>
        <w:t>vnd könnens doch nicht meiden.</w:t>
      </w:r>
    </w:p>
    <w:p w14:paraId="65391E53" w14:textId="77777777" w:rsidR="006B7FA4" w:rsidRDefault="006B7FA4" w:rsidP="006B7FA4">
      <w:pPr>
        <w:pStyle w:val="StandardWeb"/>
      </w:pPr>
      <w:r>
        <w:t>4. Mit weynen, leydt vnd traurigkeyt</w:t>
      </w:r>
      <w:r>
        <w:br/>
        <w:t>tragen wir edlen samen,</w:t>
      </w:r>
      <w:r>
        <w:br/>
        <w:t>Hoffen auff dein barmhertzigkeyt</w:t>
      </w:r>
      <w:r>
        <w:br/>
        <w:t>vnd preisen deinen Namen,</w:t>
      </w:r>
      <w:r>
        <w:br/>
        <w:t>Vnd han den trost: wer traurig steht,</w:t>
      </w:r>
      <w:r>
        <w:br/>
        <w:t>des sam im glauben schon auffgeht</w:t>
      </w:r>
      <w:r>
        <w:br/>
        <w:t>vnd wirt mit freuden schneiden.</w:t>
      </w:r>
    </w:p>
    <w:p w14:paraId="5B4D4EC9" w14:textId="77777777" w:rsidR="006B7FA4" w:rsidRDefault="006B7FA4" w:rsidP="006B7FA4">
      <w:pPr>
        <w:pStyle w:val="StandardWeb"/>
      </w:pPr>
      <w:r>
        <w:t>5. Das gib, Gott Vatter, durch dein gnad</w:t>
      </w:r>
      <w:r>
        <w:br/>
        <w:t>die du vns leßst verkünden</w:t>
      </w:r>
      <w:r>
        <w:br/>
        <w:t>Durch Christ, der vns erlöset hat</w:t>
      </w:r>
      <w:r>
        <w:br/>
        <w:t>vom teuffel, todt vnd sünden,</w:t>
      </w:r>
      <w:r>
        <w:br/>
        <w:t>Hinüber gsetzet in sein Reich,</w:t>
      </w:r>
      <w:r>
        <w:br/>
        <w:t>daß wir nach deinr zusag zugleich</w:t>
      </w:r>
      <w:r>
        <w:br/>
        <w:t>ewig leben in freuden.</w:t>
      </w:r>
    </w:p>
    <w:p w14:paraId="2E087367" w14:textId="77777777" w:rsidR="006B7FA4" w:rsidRDefault="006B7FA4" w:rsidP="006B7FA4">
      <w:pPr>
        <w:pStyle w:val="berschrift2"/>
      </w:pPr>
      <w:r>
        <w:rPr>
          <w:rStyle w:val="screen-reader-text"/>
        </w:rPr>
        <w:t>Psalm 127</w:t>
      </w:r>
      <w:r>
        <w:t xml:space="preserve"> </w:t>
      </w:r>
    </w:p>
    <w:p w14:paraId="15400EB0" w14:textId="77777777" w:rsidR="006B7FA4" w:rsidRDefault="006B7FA4" w:rsidP="006B7FA4">
      <w:pPr>
        <w:pStyle w:val="StandardWeb"/>
      </w:pPr>
      <w:r>
        <w:rPr>
          <w:rStyle w:val="Fett"/>
        </w:rPr>
        <w:t>Ein Lere, Daß allein durch Gottes segen, vnd keyn menschliche weißheyt, Regiment, vnd haußhaltung erhalten vnd bestendig bleibt.</w:t>
      </w:r>
    </w:p>
    <w:p w14:paraId="5580285D" w14:textId="77777777" w:rsidR="006B7FA4" w:rsidRDefault="006B7FA4" w:rsidP="006B7FA4">
      <w:pPr>
        <w:pStyle w:val="StandardWeb"/>
      </w:pPr>
      <w:r>
        <w:t>1. Wo Gott nit selb das hauß auffricht</w:t>
      </w:r>
      <w:r>
        <w:br/>
        <w:t>vnd schafft all ding darinne,</w:t>
      </w:r>
      <w:r>
        <w:br/>
        <w:t>Da ist mit vns nit außgericht,</w:t>
      </w:r>
      <w:r>
        <w:br/>
        <w:t>verlorn ist sterck vnd sinne:</w:t>
      </w:r>
      <w:r>
        <w:br/>
        <w:t>All müh vnd sorg vergebens geht,</w:t>
      </w:r>
      <w:r>
        <w:br/>
        <w:t>wo Gottes hilff nit bey vns steht,</w:t>
      </w:r>
      <w:r>
        <w:br/>
        <w:t>all arbeyt ist verloren.</w:t>
      </w:r>
    </w:p>
    <w:p w14:paraId="30995AFE" w14:textId="77777777" w:rsidR="006B7FA4" w:rsidRDefault="006B7FA4" w:rsidP="006B7FA4">
      <w:pPr>
        <w:pStyle w:val="StandardWeb"/>
      </w:pPr>
      <w:r>
        <w:t>2. Wo Gott nicht selb bewart die Statt</w:t>
      </w:r>
      <w:r>
        <w:br/>
        <w:t>vnd bawt all thürn vnd thore,</w:t>
      </w:r>
      <w:r>
        <w:br/>
        <w:t>Da hilfft keyn gelt noch menschen rath,</w:t>
      </w:r>
      <w:r>
        <w:br/>
        <w:t>all sterck vnd macht verloren:</w:t>
      </w:r>
      <w:r>
        <w:br/>
        <w:t>Wo Gott nicht hat zu wachen lust,</w:t>
      </w:r>
      <w:r>
        <w:br/>
        <w:t>da ist all hut vnd wacht vmb sust,</w:t>
      </w:r>
      <w:r>
        <w:br/>
        <w:t>all kunst vnd list muß fallen.</w:t>
      </w:r>
    </w:p>
    <w:p w14:paraId="064488A3" w14:textId="77777777" w:rsidR="006B7FA4" w:rsidRDefault="006B7FA4" w:rsidP="006B7FA4">
      <w:pPr>
        <w:pStyle w:val="StandardWeb"/>
      </w:pPr>
      <w:r>
        <w:t>3. Darumb merckt auff vnd sehts wol an,</w:t>
      </w:r>
      <w:r>
        <w:br/>
        <w:t>die jr on glauben leben,</w:t>
      </w:r>
      <w:r>
        <w:br/>
        <w:t>Ewr brot suchen mit frü auff stan:</w:t>
      </w:r>
      <w:r>
        <w:br/>
        <w:t>er wils also nicht geben:</w:t>
      </w:r>
      <w:r>
        <w:br/>
        <w:t>Die jn förchten, den fellt es zu</w:t>
      </w:r>
      <w:r>
        <w:br/>
        <w:t>im schlaff, on alle not vnd müh,</w:t>
      </w:r>
      <w:r>
        <w:br/>
        <w:t>die seiner gnad erwarten.</w:t>
      </w:r>
    </w:p>
    <w:p w14:paraId="0E3A77D6" w14:textId="77777777" w:rsidR="006B7FA4" w:rsidRDefault="006B7FA4" w:rsidP="006B7FA4">
      <w:pPr>
        <w:pStyle w:val="StandardWeb"/>
      </w:pPr>
      <w:r>
        <w:t>4. Des leibes frucht vnd menschen kind</w:t>
      </w:r>
      <w:r>
        <w:br/>
        <w:t>scheuckt vns Gott selb zum Erbe,</w:t>
      </w:r>
      <w:r>
        <w:br/>
        <w:t>Er gibts zu lon wem ers nur günt,</w:t>
      </w:r>
      <w:r>
        <w:br/>
        <w:t>vnd leßt niemandt verderben:</w:t>
      </w:r>
      <w:r>
        <w:br/>
        <w:t>Mit segen Er all ding erfüllt,</w:t>
      </w:r>
      <w:r>
        <w:br/>
        <w:t>durch jn wirt hunger, durst gestillt,</w:t>
      </w:r>
      <w:r>
        <w:br/>
        <w:t>auß rechter gnad vnd güte.</w:t>
      </w:r>
    </w:p>
    <w:p w14:paraId="7413FD11" w14:textId="77777777" w:rsidR="006B7FA4" w:rsidRDefault="006B7FA4" w:rsidP="006B7FA4">
      <w:pPr>
        <w:pStyle w:val="StandardWeb"/>
      </w:pPr>
      <w:r>
        <w:t>5. Die pfeil sind in des Risen macht,</w:t>
      </w:r>
      <w:r>
        <w:br/>
        <w:t>wann er wil gehn zu streiten,</w:t>
      </w:r>
      <w:r>
        <w:br/>
        <w:t>Er scheußt sie, wo er hin gedacht,</w:t>
      </w:r>
      <w:r>
        <w:br/>
        <w:t>zu rechter stett vnd zeitten:</w:t>
      </w:r>
      <w:r>
        <w:br/>
        <w:t>So sind all menschen, jung vnd alt,</w:t>
      </w:r>
      <w:r>
        <w:br/>
        <w:t>in Gottes macht vnd seiner gwalt,</w:t>
      </w:r>
      <w:r>
        <w:br/>
        <w:t>er wil sie all versorgen.</w:t>
      </w:r>
    </w:p>
    <w:p w14:paraId="3DE07B73" w14:textId="77777777" w:rsidR="006B7FA4" w:rsidRDefault="006B7FA4" w:rsidP="006B7FA4">
      <w:pPr>
        <w:pStyle w:val="StandardWeb"/>
      </w:pPr>
      <w:r>
        <w:t>6. Drumb laß vns trawen auff sein wort</w:t>
      </w:r>
      <w:r>
        <w:br/>
        <w:t>vnd sehn auff seine hande:</w:t>
      </w:r>
      <w:r>
        <w:br/>
        <w:t>Er wirt vns helffen hie vnd dort,</w:t>
      </w:r>
      <w:r>
        <w:br/>
        <w:t>wir werden nicht zu schanden,</w:t>
      </w:r>
      <w:r>
        <w:br/>
        <w:t>Den Löcher Er vns füllen wil,</w:t>
      </w:r>
      <w:r>
        <w:br/>
        <w:t>so haben wir gewonnen spil</w:t>
      </w:r>
      <w:r>
        <w:br/>
        <w:t>vor vnsern feinden allen.</w:t>
      </w:r>
    </w:p>
    <w:p w14:paraId="67ECB16F" w14:textId="77777777" w:rsidR="006B7FA4" w:rsidRDefault="006B7FA4" w:rsidP="006B7FA4">
      <w:pPr>
        <w:pStyle w:val="StandardWeb"/>
      </w:pPr>
      <w:r>
        <w:t>7. Dafür wir dancken Christo fron,</w:t>
      </w:r>
      <w:r>
        <w:br/>
        <w:t>der vns solchs hat erworben;</w:t>
      </w:r>
      <w:r>
        <w:br/>
        <w:t>Er ist war Gott vnd Gottes Son,</w:t>
      </w:r>
      <w:r>
        <w:br/>
        <w:t>für menschen mensch gestorben,</w:t>
      </w:r>
      <w:r>
        <w:br/>
        <w:t>Des wir jm ewig danckbar sein,</w:t>
      </w:r>
      <w:r>
        <w:br/>
        <w:t>in seiner heylgen Christen gmein</w:t>
      </w:r>
      <w:r>
        <w:br/>
        <w:t>sein lob allzeit erschallen.</w:t>
      </w:r>
    </w:p>
    <w:p w14:paraId="67E7828A" w14:textId="77777777" w:rsidR="006B7FA4" w:rsidRDefault="006B7FA4" w:rsidP="006B7FA4">
      <w:pPr>
        <w:pStyle w:val="berschrift2"/>
      </w:pPr>
      <w:r>
        <w:rPr>
          <w:rStyle w:val="screen-reader-text"/>
        </w:rPr>
        <w:t>Psalm 127</w:t>
      </w:r>
      <w:r>
        <w:t xml:space="preserve"> </w:t>
      </w:r>
    </w:p>
    <w:p w14:paraId="3787C3B2" w14:textId="77777777" w:rsidR="006B7FA4" w:rsidRDefault="006B7FA4" w:rsidP="006B7FA4">
      <w:pPr>
        <w:pStyle w:val="StandardWeb"/>
      </w:pPr>
      <w:r>
        <w:t>1. Wo Godt nicht sülffst dat huß vpprycht</w:t>
      </w:r>
      <w:r>
        <w:br/>
        <w:t>vnd schaffet alle dynck dar jnne,</w:t>
      </w:r>
      <w:r>
        <w:br/>
        <w:t>So ys myt vns nicht vthgericht,</w:t>
      </w:r>
      <w:r>
        <w:br/>
        <w:t>vorlarn ys starck vnd synne.</w:t>
      </w:r>
      <w:r>
        <w:br/>
        <w:t>All möy vnn sorg vorgeues gheyt,</w:t>
      </w:r>
      <w:r>
        <w:br/>
        <w:t>wo Gades hülp nicht by vnns steyt,</w:t>
      </w:r>
      <w:r>
        <w:br/>
        <w:t>all arbeyd ys vorlaren.</w:t>
      </w:r>
    </w:p>
    <w:p w14:paraId="6E6B5C27" w14:textId="77777777" w:rsidR="006B7FA4" w:rsidRDefault="006B7FA4" w:rsidP="006B7FA4">
      <w:pPr>
        <w:pStyle w:val="StandardWeb"/>
      </w:pPr>
      <w:r>
        <w:t>2. Wo God nicht sülffst bewart de stadt</w:t>
      </w:r>
      <w:r>
        <w:br/>
        <w:t>vnn buwet all törn vnd döre,</w:t>
      </w:r>
      <w:r>
        <w:br/>
        <w:t>Dar helpt nën gelt noch minschen rath,</w:t>
      </w:r>
      <w:r>
        <w:br/>
        <w:t>all arbeydt ys vorlaren:</w:t>
      </w:r>
      <w:r>
        <w:br/>
        <w:t>Wo Godt nicht hefft tho waken lust,</w:t>
      </w:r>
      <w:r>
        <w:br/>
        <w:t>dar ys all höde vnd wacht vmme sust,</w:t>
      </w:r>
      <w:r>
        <w:br/>
        <w:t>all kunst vnd lyst moth vallen.</w:t>
      </w:r>
    </w:p>
    <w:p w14:paraId="27BB31DD" w14:textId="77777777" w:rsidR="006B7FA4" w:rsidRDefault="006B7FA4" w:rsidP="006B7FA4">
      <w:pPr>
        <w:pStyle w:val="StandardWeb"/>
      </w:pPr>
      <w:r>
        <w:t>3. Darum mercket vp vnd seet nhu an,</w:t>
      </w:r>
      <w:r>
        <w:br/>
        <w:t>de gy ane louen lëuen,</w:t>
      </w:r>
      <w:r>
        <w:br/>
        <w:t>Juwe brodt söken myt fro vpstan,</w:t>
      </w:r>
      <w:r>
        <w:br/>
        <w:t>he wylt also nicht geuen:</w:t>
      </w:r>
      <w:r>
        <w:br/>
        <w:t>De en früchten, den valt ydt tho</w:t>
      </w:r>
      <w:r>
        <w:br/>
        <w:t>ym slap ane alle noth vn möy,</w:t>
      </w:r>
      <w:r>
        <w:br/>
        <w:t>de syner guad vorwachten.</w:t>
      </w:r>
    </w:p>
    <w:p w14:paraId="5374C220" w14:textId="77777777" w:rsidR="006B7FA4" w:rsidRDefault="006B7FA4" w:rsidP="006B7FA4">
      <w:pPr>
        <w:pStyle w:val="StandardWeb"/>
      </w:pPr>
      <w:r>
        <w:t>4. Des lyues frucht all mynschen kindt</w:t>
      </w:r>
      <w:r>
        <w:br/>
        <w:t>synth ock van Got eyn erue,</w:t>
      </w:r>
      <w:r>
        <w:br/>
        <w:t>Vnn gyfft tho lon wem he se gönt,</w:t>
      </w:r>
      <w:r>
        <w:br/>
        <w:t>he leth nement vordernen:</w:t>
      </w:r>
      <w:r>
        <w:br/>
        <w:t>Myt segen he all dynck eruült,</w:t>
      </w:r>
      <w:r>
        <w:br/>
        <w:t>dorch en wert hunger, dorst gestylt</w:t>
      </w:r>
      <w:r>
        <w:br/>
        <w:t>vth rechter gnade vnd güde.</w:t>
      </w:r>
    </w:p>
    <w:p w14:paraId="41483378" w14:textId="77777777" w:rsidR="006B7FA4" w:rsidRDefault="006B7FA4" w:rsidP="006B7FA4">
      <w:pPr>
        <w:pStyle w:val="StandardWeb"/>
      </w:pPr>
      <w:r>
        <w:t>5. De pyl synt yn des Resen macht,</w:t>
      </w:r>
      <w:r>
        <w:br/>
        <w:t>wenn he wyl ghan tho stryde,</w:t>
      </w:r>
      <w:r>
        <w:br/>
        <w:t>Vnd schutt se wor he se hefft gedacht</w:t>
      </w:r>
      <w:r>
        <w:br/>
        <w:t>tho rechter stedt vnd tyden:</w:t>
      </w:r>
      <w:r>
        <w:br/>
        <w:t>So synt all minschen yunck vnde oldt</w:t>
      </w:r>
      <w:r>
        <w:br/>
        <w:t>yn Gades macht vnnd syner ghewalt,</w:t>
      </w:r>
      <w:r>
        <w:br/>
        <w:t>he wyl se al vorsorgen.</w:t>
      </w:r>
    </w:p>
    <w:p w14:paraId="09EB6760" w14:textId="77777777" w:rsidR="006B7FA4" w:rsidRDefault="006B7FA4" w:rsidP="006B7FA4">
      <w:pPr>
        <w:pStyle w:val="StandardWeb"/>
      </w:pPr>
      <w:r>
        <w:t>6. Darumm lath vns truwen vp syn wort</w:t>
      </w:r>
      <w:r>
        <w:br/>
        <w:t>vnd seen vp synde hande:</w:t>
      </w:r>
      <w:r>
        <w:br/>
        <w:t>He wert vnns helpen hyr vnd dort,</w:t>
      </w:r>
      <w:r>
        <w:br/>
        <w:t>wy werdē nicht tho schanden:</w:t>
      </w:r>
      <w:r>
        <w:br/>
        <w:t>Den köker he vns vüllen wyl,</w:t>
      </w:r>
      <w:r>
        <w:br/>
        <w:t>so hebbe wy gewunnen spyl</w:t>
      </w:r>
      <w:r>
        <w:br/>
        <w:t>vor vusen vyenden alle.</w:t>
      </w:r>
    </w:p>
    <w:p w14:paraId="26E98D1E" w14:textId="77777777" w:rsidR="006B7FA4" w:rsidRDefault="006B7FA4" w:rsidP="006B7FA4">
      <w:pPr>
        <w:pStyle w:val="StandardWeb"/>
      </w:pPr>
      <w:r>
        <w:t>Amen.</w:t>
      </w:r>
    </w:p>
    <w:p w14:paraId="601AC733" w14:textId="77777777" w:rsidR="006B7FA4" w:rsidRDefault="006B7FA4" w:rsidP="006B7FA4">
      <w:pPr>
        <w:pStyle w:val="berschrift2"/>
      </w:pPr>
      <w:r>
        <w:rPr>
          <w:rStyle w:val="screen-reader-text"/>
        </w:rPr>
        <w:t>De 127. psalm</w:t>
      </w:r>
      <w:r>
        <w:t xml:space="preserve"> </w:t>
      </w:r>
    </w:p>
    <w:p w14:paraId="7E58E1A4" w14:textId="77777777" w:rsidR="006B7FA4" w:rsidRDefault="006B7FA4" w:rsidP="006B7FA4">
      <w:pPr>
        <w:pStyle w:val="StandardWeb"/>
      </w:pPr>
      <w:r>
        <w:t>1. Wo Godt nicht sulffs dat huß vpricht</w:t>
      </w:r>
      <w:r>
        <w:br/>
        <w:t>vnd schafft all dingk darynne,</w:t>
      </w:r>
      <w:r>
        <w:br/>
        <w:t>Szo ist mit vnß nicht vthgericht,</w:t>
      </w:r>
      <w:r>
        <w:br/>
        <w:t>vorlorn ys sterck vnd synne,</w:t>
      </w:r>
      <w:r>
        <w:br/>
        <w:t>All möyg vnd sorg vorgenes geyth,</w:t>
      </w:r>
      <w:r>
        <w:br/>
        <w:t>wo gades hülp nicht by vnß steyt,</w:t>
      </w:r>
      <w:r>
        <w:br/>
        <w:t>all arbeydt ys vorloren.</w:t>
      </w:r>
    </w:p>
    <w:p w14:paraId="32D542EB" w14:textId="77777777" w:rsidR="006B7FA4" w:rsidRDefault="006B7FA4" w:rsidP="006B7FA4">
      <w:pPr>
        <w:pStyle w:val="StandardWeb"/>
      </w:pPr>
      <w:r>
        <w:t>2. Wo godt nicht sulffs bewart de Stadt</w:t>
      </w:r>
      <w:r>
        <w:br/>
        <w:t>vnd buwet alle thörn vnd dore,</w:t>
      </w:r>
      <w:r>
        <w:br/>
        <w:t>Da helpt keyn geldt noch mynschen radt,</w:t>
      </w:r>
      <w:r>
        <w:br/>
        <w:t>all sterck vnd macht verlörenn,</w:t>
      </w:r>
      <w:r>
        <w:br/>
        <w:t>Wo godt nicht hefft tho waken lust,</w:t>
      </w:r>
      <w:r>
        <w:br/>
        <w:t>da ys all hode vnd macht vmm süst,</w:t>
      </w:r>
      <w:r>
        <w:br/>
        <w:t>all kunst vnd list moth vallenn.</w:t>
      </w:r>
    </w:p>
    <w:p w14:paraId="3A751267" w14:textId="77777777" w:rsidR="006B7FA4" w:rsidRDefault="006B7FA4" w:rsidP="006B7FA4">
      <w:pPr>
        <w:pStyle w:val="StandardWeb"/>
      </w:pPr>
      <w:r>
        <w:t>3. Darumm merckt vp vnd seht nu ann,</w:t>
      </w:r>
      <w:r>
        <w:br/>
        <w:t>de gy ane glouen leuenn,</w:t>
      </w:r>
      <w:r>
        <w:br/>
        <w:t>Iw brodt söken mit vro vp stann,</w:t>
      </w:r>
      <w:r>
        <w:br/>
        <w:t>he willt alßo nicht geuenn:</w:t>
      </w:r>
      <w:r>
        <w:br/>
        <w:t>De ohn früchten, den velt ydt tho</w:t>
      </w:r>
      <w:r>
        <w:br/>
        <w:t>imm slaep, ane alle noth vnd möyg,</w:t>
      </w:r>
      <w:r>
        <w:br/>
        <w:t>de syner gnad vorwachtenn.</w:t>
      </w:r>
    </w:p>
    <w:p w14:paraId="384FDBE0" w14:textId="77777777" w:rsidR="006B7FA4" w:rsidRDefault="006B7FA4" w:rsidP="006B7FA4">
      <w:pPr>
        <w:pStyle w:val="StandardWeb"/>
      </w:pPr>
      <w:r>
        <w:t>4. Des lyues frucht all mynschen kyndt</w:t>
      </w:r>
      <w:r>
        <w:br/>
        <w:t>sindt ock van gade eyn erue,</w:t>
      </w:r>
      <w:r>
        <w:br/>
        <w:t>Vnd gifft tho lohn wem he ße günth,</w:t>
      </w:r>
      <w:r>
        <w:br/>
        <w:t>he leth nemandt vorderuenn.</w:t>
      </w:r>
      <w:r>
        <w:br/>
        <w:t>Mit ßegen he all dingk erfüllt,</w:t>
      </w:r>
      <w:r>
        <w:br/>
        <w:t>dorch ohn werdt hunger, dorst gestillt</w:t>
      </w:r>
      <w:r>
        <w:br/>
        <w:t>vth rechter gnad vnd güde.</w:t>
      </w:r>
    </w:p>
    <w:p w14:paraId="6AB2EDC6" w14:textId="77777777" w:rsidR="006B7FA4" w:rsidRDefault="006B7FA4" w:rsidP="006B7FA4">
      <w:pPr>
        <w:pStyle w:val="StandardWeb"/>
      </w:pPr>
      <w:r>
        <w:t>5. De pyll sindt ynn des Reßen macht,</w:t>
      </w:r>
      <w:r>
        <w:br/>
        <w:t>wann he will gan tho stryde,</w:t>
      </w:r>
      <w:r>
        <w:br/>
        <w:t>Vnd schüth ße wor he hefft gedacht</w:t>
      </w:r>
      <w:r>
        <w:br/>
        <w:t>tho rechten stede vnd tydenn:</w:t>
      </w:r>
      <w:r>
        <w:br/>
        <w:t>Szo sindt all mynschen yungk vnd alt</w:t>
      </w:r>
      <w:r>
        <w:br/>
        <w:t>inn gades macht vnd syner gewaldt,</w:t>
      </w:r>
      <w:r>
        <w:br/>
        <w:t>he will ße all vorsorgenn.</w:t>
      </w:r>
    </w:p>
    <w:p w14:paraId="6D58B71E" w14:textId="77777777" w:rsidR="006B7FA4" w:rsidRDefault="006B7FA4" w:rsidP="006B7FA4">
      <w:pPr>
        <w:pStyle w:val="StandardWeb"/>
      </w:pPr>
      <w:r>
        <w:t>6. Drumm lath vnß truwen vp syn wordt</w:t>
      </w:r>
      <w:r>
        <w:br/>
        <w:t>vnd sehn vp syne hande:</w:t>
      </w:r>
      <w:r>
        <w:br/>
        <w:t>He werdt vnß helpen hir vnd dortt,</w:t>
      </w:r>
      <w:r>
        <w:br/>
        <w:t>wy werden nicht tho schandenn,</w:t>
      </w:r>
      <w:r>
        <w:br/>
        <w:t>Den kocker he vns vüllen will,</w:t>
      </w:r>
      <w:r>
        <w:br/>
        <w:t>ßo hebben wy gewunnen spill</w:t>
      </w:r>
      <w:r>
        <w:br/>
        <w:t>vor vnßen vyenden allenn.</w:t>
      </w:r>
    </w:p>
    <w:p w14:paraId="7F75F334" w14:textId="77777777" w:rsidR="006B7FA4" w:rsidRDefault="006B7FA4" w:rsidP="006B7FA4">
      <w:pPr>
        <w:pStyle w:val="StandardWeb"/>
      </w:pPr>
      <w:r>
        <w:t>Amen.</w:t>
      </w:r>
    </w:p>
    <w:p w14:paraId="6B001516" w14:textId="77777777" w:rsidR="006B7FA4" w:rsidRDefault="006B7FA4" w:rsidP="006B7FA4">
      <w:r>
        <w:rPr>
          <w:rStyle w:val="screen-reader-text"/>
        </w:rPr>
        <w:t>Burkard Waldis – Gott lob, dass wir die Gottes Kraft</w:t>
      </w:r>
      <w:r>
        <w:t xml:space="preserve"> </w:t>
      </w:r>
    </w:p>
    <w:p w14:paraId="5D2539C4" w14:textId="77777777" w:rsidR="006B7FA4" w:rsidRDefault="006B7FA4" w:rsidP="006B7FA4">
      <w:pPr>
        <w:pStyle w:val="berschrift2"/>
      </w:pPr>
      <w:r>
        <w:rPr>
          <w:rStyle w:val="screen-reader-text"/>
        </w:rPr>
        <w:t>Psalm 128</w:t>
      </w:r>
      <w:r>
        <w:t xml:space="preserve"> </w:t>
      </w:r>
    </w:p>
    <w:p w14:paraId="7825EE6A" w14:textId="77777777" w:rsidR="006B7FA4" w:rsidRDefault="006B7FA4" w:rsidP="006B7FA4">
      <w:pPr>
        <w:pStyle w:val="StandardWeb"/>
      </w:pPr>
      <w:r>
        <w:rPr>
          <w:rStyle w:val="Fett"/>
        </w:rPr>
        <w:t>Ein lere, Daß Gott denen die jn förchten in all jrem wesen seinen segen geben wölle.</w:t>
      </w:r>
    </w:p>
    <w:p w14:paraId="62384D05" w14:textId="77777777" w:rsidR="006B7FA4" w:rsidRDefault="006B7FA4" w:rsidP="006B7FA4">
      <w:pPr>
        <w:pStyle w:val="StandardWeb"/>
      </w:pPr>
      <w:r>
        <w:t>1. Wol dem, der lebt in Gottes forcht</w:t>
      </w:r>
      <w:r>
        <w:br/>
        <w:t>nach seinem willen,</w:t>
      </w:r>
      <w:r>
        <w:br/>
        <w:t>Auff rechtem weg seim wort gehorcht,</w:t>
      </w:r>
      <w:r>
        <w:br/>
        <w:t>das zu erfüllen!</w:t>
      </w:r>
      <w:r>
        <w:br/>
        <w:t>Dem wirt der HERRE gnug beschern</w:t>
      </w:r>
      <w:r>
        <w:br/>
        <w:t>vnd sol sich nehrn</w:t>
      </w:r>
      <w:r>
        <w:br/>
        <w:t>der arbeyt seiner hende.</w:t>
      </w:r>
    </w:p>
    <w:p w14:paraId="24EFA40A" w14:textId="77777777" w:rsidR="006B7FA4" w:rsidRDefault="006B7FA4" w:rsidP="006B7FA4">
      <w:pPr>
        <w:pStyle w:val="StandardWeb"/>
      </w:pPr>
      <w:r>
        <w:t>2. Es wirt sein weib gantz fruchtbar sein</w:t>
      </w:r>
      <w:r>
        <w:br/>
        <w:t>vnd freundtlich leben,</w:t>
      </w:r>
      <w:r>
        <w:br/>
        <w:t>Gleich eim weinstock vol trauben fein</w:t>
      </w:r>
      <w:r>
        <w:br/>
        <w:t>an schönen reben,</w:t>
      </w:r>
      <w:r>
        <w:br/>
        <w:t>Vnd seine kind vmb seinen Tisch</w:t>
      </w:r>
      <w:r>
        <w:br/>
        <w:t>frölich vnd frisch</w:t>
      </w:r>
      <w:r>
        <w:br/>
        <w:t>gleich wie die Olizweige.</w:t>
      </w:r>
    </w:p>
    <w:p w14:paraId="1874EAB4" w14:textId="77777777" w:rsidR="006B7FA4" w:rsidRDefault="006B7FA4" w:rsidP="006B7FA4">
      <w:pPr>
        <w:pStyle w:val="StandardWeb"/>
      </w:pPr>
      <w:r>
        <w:t>3. Sih, also segnet Gott den man</w:t>
      </w:r>
      <w:r>
        <w:br/>
        <w:t>der jm vertrawet,</w:t>
      </w:r>
      <w:r>
        <w:br/>
        <w:t>Leßt jn keyn not noch mangel han,</w:t>
      </w:r>
      <w:r>
        <w:br/>
        <w:t>wer auff jn bawet,</w:t>
      </w:r>
      <w:r>
        <w:br/>
        <w:t>Vom HERRN wirt jm der segen schon,</w:t>
      </w:r>
      <w:r>
        <w:br/>
        <w:t>auch auß Zion</w:t>
      </w:r>
      <w:r>
        <w:br/>
        <w:t>wirt er sein ewig walten.</w:t>
      </w:r>
    </w:p>
    <w:p w14:paraId="585CB16A" w14:textId="77777777" w:rsidR="006B7FA4" w:rsidRDefault="006B7FA4" w:rsidP="006B7FA4">
      <w:pPr>
        <w:pStyle w:val="StandardWeb"/>
      </w:pPr>
      <w:r>
        <w:t>4. Er wirt sehen groß glück vnd heyl</w:t>
      </w:r>
      <w:r>
        <w:br/>
        <w:t>vber Isral,</w:t>
      </w:r>
      <w:r>
        <w:br/>
        <w:t>Des HERREN gunst wirt jm zu theyl</w:t>
      </w:r>
      <w:r>
        <w:br/>
        <w:t>mit freuden viel,</w:t>
      </w:r>
      <w:r>
        <w:br/>
        <w:t>Daß Er sein gschlecht zu kindeskind</w:t>
      </w:r>
      <w:r>
        <w:br/>
        <w:t>sein lebtag sind,</w:t>
      </w:r>
      <w:r>
        <w:br/>
        <w:t>so wirt jn Gott erhalten.</w:t>
      </w:r>
    </w:p>
    <w:p w14:paraId="770F07EC" w14:textId="77777777" w:rsidR="006B7FA4" w:rsidRDefault="006B7FA4" w:rsidP="006B7FA4">
      <w:pPr>
        <w:pStyle w:val="StandardWeb"/>
      </w:pPr>
      <w:r>
        <w:t>5. Dafür sol ewig danckbar sein</w:t>
      </w:r>
      <w:r>
        <w:br/>
        <w:t>die Christlich gmein,</w:t>
      </w:r>
      <w:r>
        <w:br/>
        <w:t>Gott Vatter in seim höchsten thron</w:t>
      </w:r>
      <w:r>
        <w:br/>
        <w:t>vnd seinem Son,</w:t>
      </w:r>
      <w:r>
        <w:br/>
        <w:t>Dem heylgen geyst vnd waren Gott,</w:t>
      </w:r>
      <w:r>
        <w:br/>
        <w:t>der vns solchs hat</w:t>
      </w:r>
      <w:r>
        <w:br/>
        <w:t>durchs Wort gwölt offenbaren.</w:t>
      </w:r>
    </w:p>
    <w:p w14:paraId="1439FCEB" w14:textId="77777777" w:rsidR="006B7FA4" w:rsidRDefault="006B7FA4" w:rsidP="006B7FA4">
      <w:pPr>
        <w:pStyle w:val="berschrift2"/>
      </w:pPr>
      <w:r>
        <w:rPr>
          <w:rStyle w:val="screen-reader-text"/>
        </w:rPr>
        <w:t>Psalm 131</w:t>
      </w:r>
      <w:r>
        <w:t xml:space="preserve"> </w:t>
      </w:r>
    </w:p>
    <w:p w14:paraId="0FA87AAC" w14:textId="77777777" w:rsidR="006B7FA4" w:rsidRDefault="006B7FA4" w:rsidP="006B7FA4">
      <w:pPr>
        <w:pStyle w:val="StandardWeb"/>
      </w:pPr>
      <w:r>
        <w:rPr>
          <w:rStyle w:val="Fett"/>
        </w:rPr>
        <w:t>Ein lere, Daß wir alleyn auff Gottes wort sehen, seiner hülff gewarten, nit auff eygne frommkeyt bawen sollen.</w:t>
      </w:r>
    </w:p>
    <w:p w14:paraId="4D76CDE8" w14:textId="77777777" w:rsidR="006B7FA4" w:rsidRDefault="006B7FA4" w:rsidP="006B7FA4">
      <w:pPr>
        <w:pStyle w:val="StandardWeb"/>
      </w:pPr>
      <w:r>
        <w:t>1. Herr, wenn mein hertz recht vberdenckt</w:t>
      </w:r>
      <w:r>
        <w:br/>
        <w:t>mein ellend sündtlich leben</w:t>
      </w:r>
      <w:r>
        <w:br/>
        <w:t>Darinn ich gantz vnd gar versenckt,</w:t>
      </w:r>
      <w:r>
        <w:br/>
        <w:t>kan ich mich nicht erheben,</w:t>
      </w:r>
      <w:r>
        <w:br/>
        <w:t>Ich ker mein augen zu der erd,</w:t>
      </w:r>
      <w:r>
        <w:br/>
        <w:t>es ist mit all meim thun nichts werdt,</w:t>
      </w:r>
      <w:r>
        <w:br/>
        <w:t>muß an mir selbst verzagen.</w:t>
      </w:r>
    </w:p>
    <w:p w14:paraId="61C62AAD" w14:textId="77777777" w:rsidR="006B7FA4" w:rsidRDefault="006B7FA4" w:rsidP="006B7FA4">
      <w:pPr>
        <w:pStyle w:val="StandardWeb"/>
      </w:pPr>
      <w:r>
        <w:t>2. Da ich gedacht an meine macht</w:t>
      </w:r>
      <w:r>
        <w:br/>
        <w:t>vnd rümpt mich grosser gaben</w:t>
      </w:r>
      <w:r>
        <w:br/>
        <w:t>Vnd all mein gute werck betracht,</w:t>
      </w:r>
      <w:r>
        <w:br/>
        <w:t>ward mein gemüt erhaben,</w:t>
      </w:r>
      <w:r>
        <w:br/>
        <w:t>Doch bleib mein hertz in zweifel stan</w:t>
      </w:r>
      <w:r>
        <w:br/>
        <w:t>vnd kundt sich nicht auff dich verlan,</w:t>
      </w:r>
      <w:r>
        <w:br/>
        <w:t>für angst wards gar zerschlagen.</w:t>
      </w:r>
    </w:p>
    <w:p w14:paraId="0A60102F" w14:textId="77777777" w:rsidR="006B7FA4" w:rsidRDefault="006B7FA4" w:rsidP="006B7FA4">
      <w:pPr>
        <w:pStyle w:val="StandardWeb"/>
      </w:pPr>
      <w:r>
        <w:t>3. Dann da ich meine seel nicht setzt</w:t>
      </w:r>
      <w:r>
        <w:br/>
        <w:t>auff deine gnad zu gründen,</w:t>
      </w:r>
      <w:r>
        <w:br/>
        <w:t>Da wards mit vnruw gar verletzt,</w:t>
      </w:r>
      <w:r>
        <w:br/>
        <w:t>erschreckt für straff der sünden,</w:t>
      </w:r>
      <w:r>
        <w:br/>
        <w:t>Da ward ich wie ein kind entwehnt,</w:t>
      </w:r>
      <w:r>
        <w:br/>
        <w:t>das sich nach seiner mutter sehnt</w:t>
      </w:r>
      <w:r>
        <w:br/>
        <w:t>vnd leßt sich niemandt schweygen.</w:t>
      </w:r>
    </w:p>
    <w:p w14:paraId="22598CAE" w14:textId="77777777" w:rsidR="006B7FA4" w:rsidRDefault="006B7FA4" w:rsidP="006B7FA4">
      <w:pPr>
        <w:pStyle w:val="StandardWeb"/>
      </w:pPr>
      <w:r>
        <w:t>4. Drumb rath ich, daß sich Israel</w:t>
      </w:r>
      <w:r>
        <w:br/>
        <w:t>auff Gott alleyn verlassen,</w:t>
      </w:r>
      <w:r>
        <w:br/>
        <w:t>Gar reichlich Er vns helffen wil,</w:t>
      </w:r>
      <w:r>
        <w:br/>
        <w:t>sein handt ist nicht geschlossen,</w:t>
      </w:r>
      <w:r>
        <w:br/>
        <w:t>Sein güt, gnad vnd barmhertzigkeyt</w:t>
      </w:r>
      <w:r>
        <w:br/>
        <w:t>wert von vnd biß zu Ewigkeyt,</w:t>
      </w:r>
      <w:r>
        <w:br/>
        <w:t>wil Er vns alln erzeygen.</w:t>
      </w:r>
    </w:p>
    <w:p w14:paraId="6076AC20" w14:textId="77777777" w:rsidR="006B7FA4" w:rsidRDefault="006B7FA4" w:rsidP="006B7FA4">
      <w:pPr>
        <w:pStyle w:val="StandardWeb"/>
      </w:pPr>
      <w:r>
        <w:t>5. Lob dem Vatter in Ewigkeyt,</w:t>
      </w:r>
      <w:r>
        <w:br/>
        <w:t>der himl vnd erd gegründet,</w:t>
      </w:r>
      <w:r>
        <w:br/>
        <w:t>Mit Sonn, Mon, Stern den himel kleydt,</w:t>
      </w:r>
      <w:r>
        <w:br/>
        <w:t>seinn willn vns hat verkündet</w:t>
      </w:r>
      <w:r>
        <w:br/>
        <w:t>Durch Christum seinen Son auff erdt,</w:t>
      </w:r>
      <w:r>
        <w:br/>
        <w:t>daran durch seinen geyst so werdt</w:t>
      </w:r>
      <w:r>
        <w:br/>
        <w:t>vns Ewig wöll erhalten.</w:t>
      </w:r>
    </w:p>
    <w:p w14:paraId="3462590D" w14:textId="77777777" w:rsidR="00D50127" w:rsidRDefault="00D50127" w:rsidP="00D50127">
      <w:pPr>
        <w:pStyle w:val="berschrift2"/>
        <w:rPr>
          <w:rStyle w:val="screen-reader-text"/>
        </w:rPr>
      </w:pPr>
      <w:r>
        <w:rPr>
          <w:rStyle w:val="screen-reader-text"/>
        </w:rPr>
        <w:t>Psalm 133</w:t>
      </w:r>
    </w:p>
    <w:p w14:paraId="3BFF1FEA" w14:textId="77777777" w:rsidR="00D50127" w:rsidRDefault="00D50127" w:rsidP="00D50127">
      <w:r>
        <w:rPr>
          <w:rStyle w:val="screen-reader-text"/>
        </w:rPr>
        <w:t>Psal. CXXXIII. Ecce quam bon.</w:t>
      </w:r>
      <w:r>
        <w:t xml:space="preserve"> </w:t>
      </w:r>
    </w:p>
    <w:p w14:paraId="457825D4" w14:textId="77777777" w:rsidR="00D50127" w:rsidRDefault="00D50127" w:rsidP="00D50127">
      <w:pPr>
        <w:pStyle w:val="StandardWeb"/>
      </w:pPr>
      <w:r>
        <w:rPr>
          <w:rStyle w:val="Hervorhebung"/>
          <w:rFonts w:eastAsiaTheme="majorEastAsia"/>
        </w:rPr>
        <w:t>Ein Ermanung zur eynigkeyt, wie Gott glück und segen darzus geben wölle.</w:t>
      </w:r>
    </w:p>
    <w:p w14:paraId="2D501D58" w14:textId="77777777" w:rsidR="00D50127" w:rsidRDefault="00D50127" w:rsidP="00D50127">
      <w:pPr>
        <w:pStyle w:val="StandardWeb"/>
      </w:pPr>
      <w:r>
        <w:t>HUbsch ist das Regiment gefaßt</w:t>
      </w:r>
      <w:r>
        <w:br/>
        <w:t>in geystlich weltlich ständen,</w:t>
      </w:r>
      <w:r>
        <w:br/>
        <w:t>Wo einer tregt des andern last</w:t>
      </w:r>
      <w:r>
        <w:br/>
        <w:t>und sich an allen enden</w:t>
      </w:r>
      <w:r>
        <w:br/>
        <w:t>Der reiche man hertzlich nimbt an</w:t>
      </w:r>
      <w:r>
        <w:br/>
        <w:t>des ellenden und armen</w:t>
      </w:r>
      <w:r>
        <w:br/>
        <w:t>und leßt sich sein erbarmen.</w:t>
      </w:r>
    </w:p>
    <w:p w14:paraId="75827EF3" w14:textId="77777777" w:rsidR="00D50127" w:rsidRDefault="00D50127" w:rsidP="00D50127">
      <w:pPr>
        <w:pStyle w:val="StandardWeb"/>
      </w:pPr>
      <w:r>
        <w:t>Das ist köstlich und wolgethan,</w:t>
      </w:r>
      <w:r>
        <w:br/>
        <w:t>wie der balsam thut fliessen</w:t>
      </w:r>
      <w:r>
        <w:br/>
        <w:t>Herab von dem haupt Aaron,</w:t>
      </w:r>
      <w:r>
        <w:br/>
        <w:t>thut seinen bart begiessen</w:t>
      </w:r>
      <w:r>
        <w:br/>
        <w:t>Und sich außbreyt rab in sein kleyd,</w:t>
      </w:r>
      <w:r>
        <w:br/>
        <w:t>so ist die lieb auch mechtig</w:t>
      </w:r>
      <w:r>
        <w:br/>
        <w:t>bei den brüdern einträchtig.</w:t>
      </w:r>
    </w:p>
    <w:p w14:paraId="2A4D2325" w14:textId="77777777" w:rsidR="00D50127" w:rsidRDefault="00D50127" w:rsidP="00D50127">
      <w:pPr>
        <w:pStyle w:val="StandardWeb"/>
      </w:pPr>
      <w:r>
        <w:t>Wie der taw felt vom Hermon rab,</w:t>
      </w:r>
      <w:r>
        <w:br/>
        <w:t>die berg Zion thut netzen,</w:t>
      </w:r>
      <w:r>
        <w:br/>
        <w:t>So steigt die lieb auch auff und ab,</w:t>
      </w:r>
      <w:r>
        <w:br/>
        <w:t>das traurig zu ergetzen,</w:t>
      </w:r>
      <w:r>
        <w:br/>
        <w:t>Ein ander liebt, den feyl vergibt,</w:t>
      </w:r>
      <w:r>
        <w:br/>
        <w:t>zur wider lieb erwecket,</w:t>
      </w:r>
      <w:r>
        <w:br/>
        <w:t>des nechten schand bedecket.</w:t>
      </w:r>
    </w:p>
    <w:p w14:paraId="6C4A0773" w14:textId="77777777" w:rsidR="00D50127" w:rsidRDefault="00D50127" w:rsidP="00D50127">
      <w:pPr>
        <w:pStyle w:val="StandardWeb"/>
      </w:pPr>
      <w:r>
        <w:t>Wanns bei den Christen so zugeht,</w:t>
      </w:r>
      <w:r>
        <w:br/>
        <w:t>freuntlich beinander wonen,</w:t>
      </w:r>
      <w:r>
        <w:br/>
        <w:t>Das Regiment in friden steht,</w:t>
      </w:r>
      <w:r>
        <w:br/>
        <w:t>sie einander verschonen,</w:t>
      </w:r>
      <w:r>
        <w:br/>
        <w:t>Daselbst wont Gott mit voller gnad,</w:t>
      </w:r>
      <w:r>
        <w:br/>
        <w:t>verheyßt und wil auch geben</w:t>
      </w:r>
      <w:r>
        <w:br/>
        <w:t>segen und seligs leben.</w:t>
      </w:r>
    </w:p>
    <w:p w14:paraId="6F0CABC7" w14:textId="77777777" w:rsidR="00D50127" w:rsidRDefault="00D50127" w:rsidP="00D50127">
      <w:pPr>
        <w:pStyle w:val="StandardWeb"/>
      </w:pPr>
      <w:r>
        <w:t>Dafür solln wir jm dankbar sein</w:t>
      </w:r>
      <w:r>
        <w:br/>
        <w:t>und seinen Namen loben,</w:t>
      </w:r>
      <w:r>
        <w:br/>
        <w:t>Daß Er allhie sein Christlich gmein</w:t>
      </w:r>
      <w:r>
        <w:br/>
        <w:t>gar reichlich thut begoben,</w:t>
      </w:r>
      <w:r>
        <w:br/>
        <w:t>Durch Christum werdt, der hie auff erdt</w:t>
      </w:r>
      <w:r>
        <w:br/>
        <w:t>ist für uns all gestorben,</w:t>
      </w:r>
      <w:r>
        <w:br/>
        <w:t>die seligkeyt erworben.</w:t>
      </w:r>
    </w:p>
    <w:p w14:paraId="5290916C" w14:textId="77777777" w:rsidR="006B7FA4" w:rsidRDefault="006B7FA4" w:rsidP="006B7FA4">
      <w:pPr>
        <w:pStyle w:val="berschrift2"/>
      </w:pPr>
      <w:r>
        <w:rPr>
          <w:rStyle w:val="screen-reader-text"/>
        </w:rPr>
        <w:t>Psalm 141</w:t>
      </w:r>
      <w:r>
        <w:t xml:space="preserve"> </w:t>
      </w:r>
    </w:p>
    <w:p w14:paraId="0F27C0DE" w14:textId="77777777" w:rsidR="006B7FA4" w:rsidRDefault="006B7FA4" w:rsidP="006B7FA4">
      <w:pPr>
        <w:pStyle w:val="StandardWeb"/>
      </w:pPr>
      <w:r>
        <w:rPr>
          <w:rStyle w:val="Fett"/>
        </w:rPr>
        <w:t>Ein Gebetpsalm, Daß Gott bei seinem reynen Wort vnd dienst erhalten, der falschen lehr, vnd Tyrannen wehren wölle.</w:t>
      </w:r>
    </w:p>
    <w:p w14:paraId="031EB5F5" w14:textId="77777777" w:rsidR="006B7FA4" w:rsidRDefault="006B7FA4" w:rsidP="006B7FA4">
      <w:pPr>
        <w:pStyle w:val="StandardWeb"/>
      </w:pPr>
      <w:r>
        <w:t>1. Herr, wenn ich rüff, erhör mein stimm,</w:t>
      </w:r>
      <w:r>
        <w:br/>
        <w:t>mit hülff wöllst dich herfügen!</w:t>
      </w:r>
      <w:r>
        <w:br/>
        <w:t>Mein flehlich bitt, O HERR, vernimm,</w:t>
      </w:r>
      <w:r>
        <w:br/>
        <w:t>mein gbet vor dir müß tügen</w:t>
      </w:r>
      <w:r>
        <w:br/>
        <w:t>Wie ein rawch opffer frü vnd spat,</w:t>
      </w:r>
      <w:r>
        <w:br/>
        <w:t>welchs stracks hinauff gen himel gath,</w:t>
      </w:r>
      <w:r>
        <w:br/>
        <w:t>da zu mein hend auffheben.</w:t>
      </w:r>
    </w:p>
    <w:p w14:paraId="4C37190C" w14:textId="77777777" w:rsidR="006B7FA4" w:rsidRDefault="006B7FA4" w:rsidP="006B7FA4">
      <w:pPr>
        <w:pStyle w:val="StandardWeb"/>
      </w:pPr>
      <w:r>
        <w:t>2. Bewar mein mund, mein hertz vnd sinn</w:t>
      </w:r>
      <w:r>
        <w:br/>
        <w:t>vor der Gottlosen lere,</w:t>
      </w:r>
      <w:r>
        <w:br/>
        <w:t>Daß ich zu jn nicht fall dahin,</w:t>
      </w:r>
      <w:r>
        <w:br/>
        <w:t>mich zu jr boßheyt kere,</w:t>
      </w:r>
      <w:r>
        <w:br/>
        <w:t>Nicht mit den vbelthätern eß</w:t>
      </w:r>
      <w:r>
        <w:br/>
        <w:t>vnd deines Worts dabei vergeß,</w:t>
      </w:r>
      <w:r>
        <w:br/>
        <w:t>schendtlich nur jn zu leben.</w:t>
      </w:r>
    </w:p>
    <w:p w14:paraId="78C8BF2B" w14:textId="77777777" w:rsidR="006B7FA4" w:rsidRDefault="006B7FA4" w:rsidP="006B7FA4">
      <w:pPr>
        <w:pStyle w:val="StandardWeb"/>
      </w:pPr>
      <w:r>
        <w:t>3. Wann mich der grecht hie freuntlich strafft,</w:t>
      </w:r>
      <w:r>
        <w:br/>
        <w:t>das würt mich baß erfrewen</w:t>
      </w:r>
      <w:r>
        <w:br/>
        <w:t>Dann der thewr edle Balsam safft,</w:t>
      </w:r>
      <w:r>
        <w:br/>
        <w:t>dann ich mich stedts muß schewen</w:t>
      </w:r>
      <w:r>
        <w:br/>
        <w:t>Daß mir der Gottloß je nicht schad</w:t>
      </w:r>
      <w:r>
        <w:br/>
        <w:t>mit seiner bösen that vnd rath,</w:t>
      </w:r>
      <w:r>
        <w:br/>
        <w:t>da für ich jmmer bette.</w:t>
      </w:r>
    </w:p>
    <w:p w14:paraId="485AD559" w14:textId="77777777" w:rsidR="006B7FA4" w:rsidRDefault="006B7FA4" w:rsidP="006B7FA4">
      <w:pPr>
        <w:pStyle w:val="StandardWeb"/>
      </w:pPr>
      <w:r>
        <w:t>4. Gib, daß jr lehr gestürtzet werd,</w:t>
      </w:r>
      <w:r>
        <w:br/>
        <w:t>vnd jren halß müß brechen</w:t>
      </w:r>
      <w:r>
        <w:br/>
        <w:t>Vom fels oben herab zur erd,</w:t>
      </w:r>
      <w:r>
        <w:br/>
        <w:t>jr hoffart wöllstu rechen,</w:t>
      </w:r>
      <w:r>
        <w:br/>
        <w:t>Daß jedermann erkenn darbei,</w:t>
      </w:r>
      <w:r>
        <w:br/>
        <w:t>daß mein lehr lieblich, freuntlich sei,</w:t>
      </w:r>
      <w:r>
        <w:br/>
        <w:t>die seel vom tod errette.</w:t>
      </w:r>
    </w:p>
    <w:p w14:paraId="5FB79391" w14:textId="77777777" w:rsidR="006B7FA4" w:rsidRDefault="006B7FA4" w:rsidP="006B7FA4">
      <w:pPr>
        <w:pStyle w:val="StandardWeb"/>
      </w:pPr>
      <w:r>
        <w:t>5. Werden wir drumb zerstrewet hie,</w:t>
      </w:r>
      <w:r>
        <w:br/>
        <w:t>zerwület vnd zerrissen,</w:t>
      </w:r>
      <w:r>
        <w:br/>
        <w:t>So hastu dennoch acht auff die</w:t>
      </w:r>
      <w:r>
        <w:br/>
        <w:t>die deins Worts sind geflissen,</w:t>
      </w:r>
      <w:r>
        <w:br/>
        <w:t>Vnd wer auff deine gnad vertrawt,</w:t>
      </w:r>
      <w:r>
        <w:br/>
        <w:t>gar fest auff dein verheyssung bawt,</w:t>
      </w:r>
      <w:r>
        <w:br/>
        <w:t>den wirstu nicht verstossen.</w:t>
      </w:r>
    </w:p>
    <w:p w14:paraId="20A51285" w14:textId="77777777" w:rsidR="006B7FA4" w:rsidRDefault="006B7FA4" w:rsidP="006B7FA4">
      <w:pPr>
        <w:pStyle w:val="StandardWeb"/>
      </w:pPr>
      <w:r>
        <w:t>6. Bewar mich vor der bösen strick,</w:t>
      </w:r>
      <w:r>
        <w:br/>
        <w:t>vor der Gottlosen fallen,</w:t>
      </w:r>
      <w:r>
        <w:br/>
        <w:t>Laß in jr netz im augenblick</w:t>
      </w:r>
      <w:r>
        <w:br/>
        <w:t>all mit einander fallen:</w:t>
      </w:r>
      <w:r>
        <w:br/>
        <w:t>Ich aber mög fürüber gehn,</w:t>
      </w:r>
      <w:r>
        <w:br/>
        <w:t>an deiner lehr vnd wort bestehn,</w:t>
      </w:r>
      <w:r>
        <w:br/>
        <w:t>von dir nit werd verlassen.</w:t>
      </w:r>
    </w:p>
    <w:p w14:paraId="77C440EB" w14:textId="77777777" w:rsidR="006B7FA4" w:rsidRDefault="006B7FA4" w:rsidP="006B7FA4">
      <w:pPr>
        <w:pStyle w:val="StandardWeb"/>
      </w:pPr>
      <w:r>
        <w:t>7. So wil ich dir ein freuden lied</w:t>
      </w:r>
      <w:r>
        <w:br/>
        <w:t>für alle wolthat singen,</w:t>
      </w:r>
      <w:r>
        <w:br/>
        <w:t>Wann mich dein handt vor jn behüt,</w:t>
      </w:r>
      <w:r>
        <w:br/>
        <w:t>daß sie mich nit bezwingen,</w:t>
      </w:r>
      <w:r>
        <w:br/>
        <w:t>Vnd mich durch deiner gnaden trost</w:t>
      </w:r>
      <w:r>
        <w:br/>
        <w:t>von allem vnfal hast erlost,</w:t>
      </w:r>
      <w:r>
        <w:br/>
        <w:t>wil mich dein Ewig frewen.</w:t>
      </w:r>
    </w:p>
    <w:p w14:paraId="7790BEEE" w14:textId="77777777" w:rsidR="006B7FA4" w:rsidRDefault="006B7FA4" w:rsidP="006B7FA4">
      <w:pPr>
        <w:pStyle w:val="berschrift2"/>
      </w:pPr>
      <w:r>
        <w:rPr>
          <w:rStyle w:val="screen-reader-text"/>
        </w:rPr>
        <w:t>Psalm 142</w:t>
      </w:r>
      <w:r>
        <w:t xml:space="preserve"> </w:t>
      </w:r>
    </w:p>
    <w:p w14:paraId="06F9B59D" w14:textId="77777777" w:rsidR="006B7FA4" w:rsidRDefault="006B7FA4" w:rsidP="006B7FA4">
      <w:pPr>
        <w:pStyle w:val="StandardWeb"/>
      </w:pPr>
      <w:r>
        <w:rPr>
          <w:rStyle w:val="Fett"/>
        </w:rPr>
        <w:t>Ein Gebetpsalm vmb hülff vnd beistandt wider die feind.</w:t>
      </w:r>
    </w:p>
    <w:p w14:paraId="34B8F2F8" w14:textId="77777777" w:rsidR="006B7FA4" w:rsidRDefault="006B7FA4" w:rsidP="006B7FA4">
      <w:pPr>
        <w:pStyle w:val="StandardWeb"/>
      </w:pPr>
      <w:r>
        <w:t>1. Zvm HERRN schrei ich mit meiner stimm,</w:t>
      </w:r>
      <w:r>
        <w:br/>
        <w:t>ich sprich ›HERR Gott, mein bitt vernimm,</w:t>
      </w:r>
      <w:r>
        <w:br/>
        <w:t>mein klag vor dir auß schütte,</w:t>
      </w:r>
      <w:r>
        <w:br/>
        <w:t>Wann mein geyst in den engsten stickt,</w:t>
      </w:r>
      <w:r>
        <w:br/>
        <w:t>so bistu, HERR, der mich erquickt:</w:t>
      </w:r>
      <w:r>
        <w:br/>
        <w:t>hilff, daß mich nit zerrütte</w:t>
      </w:r>
      <w:r>
        <w:br/>
        <w:t>Mein feind, der mir mit falscher lehr</w:t>
      </w:r>
      <w:r>
        <w:br/>
        <w:t>vil stricke legt runds vmb mich her,</w:t>
      </w:r>
      <w:r>
        <w:br/>
        <w:t>mit heuchelei vmbziehen,</w:t>
      </w:r>
      <w:r>
        <w:br/>
        <w:t>ich kan jm nit entfliehen.‹</w:t>
      </w:r>
    </w:p>
    <w:p w14:paraId="364DF101" w14:textId="77777777" w:rsidR="006B7FA4" w:rsidRDefault="006B7FA4" w:rsidP="006B7FA4">
      <w:pPr>
        <w:pStyle w:val="StandardWeb"/>
      </w:pPr>
      <w:r>
        <w:t>2. Ich schaw vmbher, beyd, nah vnd weit,</w:t>
      </w:r>
      <w:r>
        <w:br/>
        <w:t>zur rechten vnd zur lincken seit,</w:t>
      </w:r>
      <w:r>
        <w:br/>
        <w:t>da wil mich niemand kennen.</w:t>
      </w:r>
      <w:r>
        <w:br/>
        <w:t>Sie lehren mich der wercke rhum,</w:t>
      </w:r>
      <w:r>
        <w:br/>
        <w:t>sol durch mich selber werden frum,</w:t>
      </w:r>
      <w:r>
        <w:br/>
        <w:t>von deim wort abzutrennen.</w:t>
      </w:r>
      <w:r>
        <w:br/>
        <w:t>Drumb ist meim gbet zu dir gericht,</w:t>
      </w:r>
      <w:r>
        <w:br/>
        <w:t>sprech ›HERR, du bist mein zuuersicht,</w:t>
      </w:r>
      <w:r>
        <w:br/>
        <w:t>mein theyl wirstu mir geben</w:t>
      </w:r>
      <w:r>
        <w:br/>
        <w:t>mit den die Ewig leben.‹</w:t>
      </w:r>
    </w:p>
    <w:p w14:paraId="67239631" w14:textId="77777777" w:rsidR="006B7FA4" w:rsidRDefault="006B7FA4" w:rsidP="006B7FA4">
      <w:pPr>
        <w:pStyle w:val="StandardWeb"/>
      </w:pPr>
      <w:r>
        <w:t>3. Merck auff, HERR, laß dirs sein geklagt,</w:t>
      </w:r>
      <w:r>
        <w:br/>
        <w:t>ich werd gar sehr von jn geplagt,</w:t>
      </w:r>
      <w:r>
        <w:br/>
        <w:t>hilff mir von jrem toben!</w:t>
      </w:r>
      <w:r>
        <w:br/>
        <w:t>Für mich auß nöten, angst vnd pein</w:t>
      </w:r>
      <w:r>
        <w:br/>
        <w:t>von den die mir zu mechtig sein,</w:t>
      </w:r>
      <w:r>
        <w:br/>
        <w:t>auff das ich dich mög loben!</w:t>
      </w:r>
      <w:r>
        <w:br/>
        <w:t>Wann solchs die grechten werden sehn,</w:t>
      </w:r>
      <w:r>
        <w:br/>
        <w:t>daß mir von dir ist hülff geschehn,</w:t>
      </w:r>
      <w:r>
        <w:br/>
        <w:t>werdens sich zu mir halten</w:t>
      </w:r>
      <w:r>
        <w:br/>
        <w:t>vnd deine güt lan walten.</w:t>
      </w:r>
    </w:p>
    <w:p w14:paraId="58E3E207" w14:textId="77777777" w:rsidR="006B7FA4" w:rsidRDefault="006B7FA4" w:rsidP="006B7FA4">
      <w:pPr>
        <w:pStyle w:val="berschrift2"/>
      </w:pPr>
      <w:r>
        <w:rPr>
          <w:rStyle w:val="screen-reader-text"/>
        </w:rPr>
        <w:t>Psalm 143</w:t>
      </w:r>
      <w:r>
        <w:t xml:space="preserve"> </w:t>
      </w:r>
    </w:p>
    <w:p w14:paraId="3963064D" w14:textId="77777777" w:rsidR="006B7FA4" w:rsidRDefault="006B7FA4" w:rsidP="006B7FA4">
      <w:pPr>
        <w:pStyle w:val="StandardWeb"/>
      </w:pPr>
      <w:r>
        <w:rPr>
          <w:rStyle w:val="Fett"/>
        </w:rPr>
        <w:t>Ein Gebetpsalm vmb vergebung der sünd, daß Gott vns bei seines Namens ehr vnd rechter leer erhalten, Die falschen lehrer vnd feind vertilgen wölle.</w:t>
      </w:r>
    </w:p>
    <w:p w14:paraId="26F5970F" w14:textId="77777777" w:rsidR="006B7FA4" w:rsidRDefault="006B7FA4" w:rsidP="006B7FA4">
      <w:pPr>
        <w:pStyle w:val="StandardWeb"/>
      </w:pPr>
      <w:r>
        <w:t>1. Ach, HERR, erhör mein flehlich bit,</w:t>
      </w:r>
      <w:r>
        <w:br/>
        <w:t>wöllst mir meinn kummer stillen!</w:t>
      </w:r>
      <w:r>
        <w:br/>
        <w:t>Vernimm mein klag, verwirff mich nit,</w:t>
      </w:r>
      <w:r>
        <w:br/>
        <w:t>vmb deiner warheyt willen!</w:t>
      </w:r>
      <w:r>
        <w:br/>
        <w:t>Mein sünd mich quelen alle zeit</w:t>
      </w:r>
      <w:r>
        <w:br/>
        <w:t>vnd drucken mich vil armen:</w:t>
      </w:r>
      <w:r>
        <w:br/>
        <w:t>Drumb, HERR, nach deinr gerechtigkeyt</w:t>
      </w:r>
      <w:r>
        <w:br/>
        <w:t>wöllstu dich mein erbarmen.</w:t>
      </w:r>
    </w:p>
    <w:p w14:paraId="36B0E12F" w14:textId="77777777" w:rsidR="006B7FA4" w:rsidRDefault="006B7FA4" w:rsidP="006B7FA4">
      <w:pPr>
        <w:pStyle w:val="StandardWeb"/>
      </w:pPr>
      <w:r>
        <w:t>2. Laß nit gehn vber deinen knecht</w:t>
      </w:r>
      <w:r>
        <w:br/>
        <w:t>dein Geist vnd Vrtheyl schwere,</w:t>
      </w:r>
      <w:r>
        <w:br/>
        <w:t>Forder mein Sünde nicht ins recht,</w:t>
      </w:r>
      <w:r>
        <w:br/>
        <w:t>mich grichtlich zu verhören:</w:t>
      </w:r>
      <w:r>
        <w:br/>
        <w:t>Verdampt sind alle Adams kind,</w:t>
      </w:r>
      <w:r>
        <w:br/>
        <w:t>mit sünden schwer beladen,</w:t>
      </w:r>
      <w:r>
        <w:br/>
        <w:t>Vor dir sich keyn gerechter sindt,</w:t>
      </w:r>
      <w:r>
        <w:br/>
        <w:t>steckn all in dem Erbschaden.</w:t>
      </w:r>
    </w:p>
    <w:p w14:paraId="3ABB8D89" w14:textId="77777777" w:rsidR="006B7FA4" w:rsidRDefault="006B7FA4" w:rsidP="006B7FA4">
      <w:pPr>
        <w:pStyle w:val="StandardWeb"/>
      </w:pPr>
      <w:r>
        <w:t>3. Drumb mich der feind verfolget sehr</w:t>
      </w:r>
      <w:r>
        <w:br/>
        <w:t>vnd schleht mich gar zur erden:</w:t>
      </w:r>
      <w:r>
        <w:br/>
        <w:t>Er spricht, ich sol durch menschen lehr</w:t>
      </w:r>
      <w:r>
        <w:br/>
        <w:t>von Sünd errettet werden,</w:t>
      </w:r>
      <w:r>
        <w:br/>
        <w:t>Damit mich in verzweifflung fürt</w:t>
      </w:r>
      <w:r>
        <w:br/>
        <w:t>vnd engstet mein gewissen,</w:t>
      </w:r>
      <w:r>
        <w:br/>
        <w:t>Meinn geyst, der todt vnd helle rürt,</w:t>
      </w:r>
      <w:r>
        <w:br/>
        <w:t>daß mein hertz möcht zerfliessen.</w:t>
      </w:r>
    </w:p>
    <w:p w14:paraId="483182DB" w14:textId="77777777" w:rsidR="006B7FA4" w:rsidRDefault="006B7FA4" w:rsidP="006B7FA4">
      <w:pPr>
        <w:pStyle w:val="StandardWeb"/>
      </w:pPr>
      <w:r>
        <w:t>4. Doch denck ich an dein wunderthat</w:t>
      </w:r>
      <w:r>
        <w:br/>
        <w:t>von alten alten zeiten,</w:t>
      </w:r>
      <w:r>
        <w:br/>
        <w:t>Wie du barmhertzigkeyt vnd gnad</w:t>
      </w:r>
      <w:r>
        <w:br/>
        <w:t>erzeygt hast allen leuten,</w:t>
      </w:r>
      <w:r>
        <w:br/>
        <w:t>Vnd was gewircket hat dein handt,</w:t>
      </w:r>
      <w:r>
        <w:br/>
        <w:t>wie du vergabst die Sünde,</w:t>
      </w:r>
      <w:r>
        <w:br/>
        <w:t>Solchs wirt der gantzen welt bekandt,</w:t>
      </w:r>
      <w:r>
        <w:br/>
        <w:t>daß gnad bei dir zu finden.</w:t>
      </w:r>
    </w:p>
    <w:p w14:paraId="2E75ED57" w14:textId="77777777" w:rsidR="006B7FA4" w:rsidRDefault="006B7FA4" w:rsidP="006B7FA4">
      <w:pPr>
        <w:pStyle w:val="StandardWeb"/>
      </w:pPr>
      <w:r>
        <w:t>5. Zu dir ich stedts mein händ außbreyt,</w:t>
      </w:r>
      <w:r>
        <w:br/>
        <w:t>hilff, daß ich werd erhöret!</w:t>
      </w:r>
      <w:r>
        <w:br/>
        <w:t>Mein seel dürstet vor grossem leydt,</w:t>
      </w:r>
      <w:r>
        <w:br/>
        <w:t>mein geyst ist schier verzeret:</w:t>
      </w:r>
      <w:r>
        <w:br/>
        <w:t>Dein antlitz nicht von mir abweich,</w:t>
      </w:r>
      <w:r>
        <w:br/>
        <w:t>wöllst mir dein hülff nicht sparen,</w:t>
      </w:r>
      <w:r>
        <w:br/>
        <w:t>Daß ich nicht den mög werden gleich</w:t>
      </w:r>
      <w:r>
        <w:br/>
        <w:t>die in die helle faren.</w:t>
      </w:r>
    </w:p>
    <w:p w14:paraId="7D1EFE04" w14:textId="77777777" w:rsidR="006B7FA4" w:rsidRDefault="006B7FA4" w:rsidP="006B7FA4">
      <w:pPr>
        <w:pStyle w:val="StandardWeb"/>
      </w:pPr>
      <w:r>
        <w:t>6. Zeitlich wöll mir dein gnad beistehn,</w:t>
      </w:r>
      <w:r>
        <w:br/>
        <w:t>mein hoffnung an dir hanget.</w:t>
      </w:r>
      <w:r>
        <w:br/>
        <w:t>Zeyg mir den weg, den ich sol gehn,</w:t>
      </w:r>
      <w:r>
        <w:br/>
        <w:t>nach dir mich, HERR, verlanget.</w:t>
      </w:r>
      <w:r>
        <w:br/>
        <w:t>Mein feind sind also gar verrucht,</w:t>
      </w:r>
      <w:r>
        <w:br/>
        <w:t>wöllst mich von jn erretten.</w:t>
      </w:r>
      <w:r>
        <w:br/>
        <w:t>Zu dir hab ich alleyn zuflucht,</w:t>
      </w:r>
      <w:r>
        <w:br/>
        <w:t>drumb wöllstu mich vertretten.</w:t>
      </w:r>
    </w:p>
    <w:p w14:paraId="2903D05F" w14:textId="77777777" w:rsidR="006B7FA4" w:rsidRDefault="006B7FA4" w:rsidP="006B7FA4">
      <w:pPr>
        <w:pStyle w:val="StandardWeb"/>
      </w:pPr>
      <w:r>
        <w:t>7. Du bist mein Gott, wöllst bei mir stan,</w:t>
      </w:r>
      <w:r>
        <w:br/>
        <w:t>deinn heylgen geyst mir geben,</w:t>
      </w:r>
      <w:r>
        <w:br/>
        <w:t>Der mich recht für auff ebner ban,</w:t>
      </w:r>
      <w:r>
        <w:br/>
        <w:t>nach deinem willn zu leben.</w:t>
      </w:r>
      <w:r>
        <w:br/>
        <w:t>Erquick mich durch deins Namens ehr,</w:t>
      </w:r>
      <w:r>
        <w:br/>
        <w:t>mein seel auß nöten füre,</w:t>
      </w:r>
      <w:r>
        <w:br/>
        <w:t>Vmb deinr grechtigkeyt willn, O HERR,</w:t>
      </w:r>
      <w:r>
        <w:br/>
        <w:t>daß mich keyn schad nicht rüre.</w:t>
      </w:r>
    </w:p>
    <w:p w14:paraId="125D9C2A" w14:textId="77777777" w:rsidR="006B7FA4" w:rsidRDefault="006B7FA4" w:rsidP="006B7FA4">
      <w:pPr>
        <w:pStyle w:val="StandardWeb"/>
      </w:pPr>
      <w:r>
        <w:t>8. Verstör mein feind, mach sie zu nicht</w:t>
      </w:r>
      <w:r>
        <w:br/>
        <w:t>vmb deiner güte willen,</w:t>
      </w:r>
      <w:r>
        <w:br/>
        <w:t>Bring vmb alls was mein seel ansicht,</w:t>
      </w:r>
      <w:r>
        <w:br/>
        <w:t>daß sich mein ellend stille.</w:t>
      </w:r>
      <w:r>
        <w:br/>
        <w:t>Wann du mein sach bringst wider zrecht,</w:t>
      </w:r>
      <w:r>
        <w:br/>
        <w:t>wirst mir mein Sünd vergeben,</w:t>
      </w:r>
      <w:r>
        <w:br/>
        <w:t>So bleib ich, HERR, alzeit dein knecht,</w:t>
      </w:r>
      <w:r>
        <w:br/>
        <w:t>bei dir werd Ewig leben.</w:t>
      </w:r>
    </w:p>
    <w:p w14:paraId="2C3CADF5" w14:textId="77777777" w:rsidR="006B7FA4" w:rsidRDefault="006B7FA4" w:rsidP="006B7FA4">
      <w:pPr>
        <w:pStyle w:val="StandardWeb"/>
      </w:pPr>
      <w:r>
        <w:t>9. Lob sei Gott in seim höchsten thron,</w:t>
      </w:r>
      <w:r>
        <w:br/>
        <w:t>der vns hie hat gegeben</w:t>
      </w:r>
      <w:r>
        <w:br/>
        <w:t>Alls gut durch seinen lieben Son,</w:t>
      </w:r>
      <w:r>
        <w:br/>
        <w:t>in dem wir han das leben,</w:t>
      </w:r>
      <w:r>
        <w:br/>
        <w:t>Dein heylgen Geyst, der vns die sünd</w:t>
      </w:r>
      <w:r>
        <w:br/>
        <w:t>vergibt allhie auff erden,</w:t>
      </w:r>
      <w:r>
        <w:br/>
        <w:t>Solchs durch sein heylges Wort vekündt,</w:t>
      </w:r>
      <w:r>
        <w:br/>
        <w:t>daß wir dort selig werden.</w:t>
      </w:r>
    </w:p>
    <w:p w14:paraId="07454CA8" w14:textId="652A0461" w:rsidR="00E05EE8" w:rsidRDefault="00E05EE8" w:rsidP="00E05EE8">
      <w:pPr>
        <w:pStyle w:val="berschrift2"/>
        <w:rPr>
          <w:rStyle w:val="screen-reader-text"/>
        </w:rPr>
      </w:pPr>
      <w:r>
        <w:rPr>
          <w:rStyle w:val="screen-reader-text"/>
        </w:rPr>
        <w:t>Psalm 145</w:t>
      </w:r>
    </w:p>
    <w:p w14:paraId="05B9040D" w14:textId="40856500" w:rsidR="00E05EE8" w:rsidRDefault="00E05EE8" w:rsidP="00E05EE8">
      <w:pPr>
        <w:pStyle w:val="berschrift3"/>
      </w:pPr>
      <w:r>
        <w:rPr>
          <w:rStyle w:val="screen-reader-text"/>
        </w:rPr>
        <w:t>Psalm CXLV. Exaltabo te Deus.</w:t>
      </w:r>
      <w:r>
        <w:t xml:space="preserve"> </w:t>
      </w:r>
    </w:p>
    <w:p w14:paraId="08A692E1" w14:textId="77777777" w:rsidR="00E05EE8" w:rsidRDefault="00E05EE8" w:rsidP="00E05EE8">
      <w:pPr>
        <w:pStyle w:val="StandardWeb"/>
      </w:pPr>
      <w:r>
        <w:t>DEin lob will ich erheben,</w:t>
      </w:r>
      <w:r>
        <w:br/>
        <w:t>Herr Gott, du König lobesam,</w:t>
      </w:r>
      <w:r>
        <w:br/>
        <w:t>Vnd dir die Ehre geben,</w:t>
      </w:r>
      <w:r>
        <w:br/>
        <w:t>geheilget werd dein trewer nam!</w:t>
      </w:r>
      <w:r>
        <w:br/>
        <w:t>Es muß dein lob erschallen</w:t>
      </w:r>
      <w:r>
        <w:br/>
        <w:t>allzeit vnd immerdar,</w:t>
      </w:r>
      <w:r>
        <w:br/>
        <w:t>Zu thun nach deinem gfallen,</w:t>
      </w:r>
      <w:r>
        <w:br/>
        <w:t>vor Adams kindern allen</w:t>
      </w:r>
      <w:r>
        <w:br/>
        <w:t>dein gnad werd offenbar.</w:t>
      </w:r>
    </w:p>
    <w:p w14:paraId="795D7540" w14:textId="77777777" w:rsidR="00E05EE8" w:rsidRDefault="00E05EE8" w:rsidP="00E05EE8">
      <w:pPr>
        <w:pStyle w:val="StandardWeb"/>
      </w:pPr>
      <w:r>
        <w:t>Groß löblich ist der HERRE,</w:t>
      </w:r>
      <w:r>
        <w:br/>
        <w:t>vnaußsprechlich sein grosse gut!</w:t>
      </w:r>
      <w:r>
        <w:br/>
        <w:t>Kinds kind sol man sie lehren,</w:t>
      </w:r>
      <w:r>
        <w:br/>
        <w:t>dein eygen werck dich preisen thut,</w:t>
      </w:r>
      <w:r>
        <w:br/>
        <w:t>Ich red von deinen wundern,</w:t>
      </w:r>
      <w:r>
        <w:br/>
        <w:t>herrlichen schönen pracht,</w:t>
      </w:r>
      <w:r>
        <w:br/>
        <w:t>Dein grosse that besondern</w:t>
      </w:r>
      <w:r>
        <w:br/>
        <w:t>schafft, daß wir vns verwundern,</w:t>
      </w:r>
      <w:r>
        <w:br/>
        <w:t>erzeln sie tag vnd nacht.</w:t>
      </w:r>
    </w:p>
    <w:p w14:paraId="11680097" w14:textId="77777777" w:rsidR="00E05EE8" w:rsidRDefault="00E05EE8" w:rsidP="00E05EE8">
      <w:pPr>
        <w:pStyle w:val="StandardWeb"/>
      </w:pPr>
      <w:r>
        <w:t>Daß mann dein güte preise</w:t>
      </w:r>
      <w:r>
        <w:br/>
        <w:t>vnd rhüme dein gerechtigkeyt,</w:t>
      </w:r>
      <w:r>
        <w:br/>
        <w:t>Die du alln thust beweisen,</w:t>
      </w:r>
      <w:r>
        <w:br/>
        <w:t>gedult, gnad vnd barmhertzigkeyt.</w:t>
      </w:r>
      <w:r>
        <w:br/>
        <w:t>Gut bistu, HERR, alleyne,</w:t>
      </w:r>
      <w:r>
        <w:br/>
        <w:t>erbarmst dich all deinr werck,</w:t>
      </w:r>
      <w:r>
        <w:br/>
        <w:t>Des danckt dir in gemeyne</w:t>
      </w:r>
      <w:r>
        <w:br/>
        <w:t>dein heylge Kirche reyne,</w:t>
      </w:r>
      <w:r>
        <w:br/>
        <w:t>rhümen sich deiner sterck.</w:t>
      </w:r>
    </w:p>
    <w:p w14:paraId="5DEB651D" w14:textId="77777777" w:rsidR="00E05EE8" w:rsidRDefault="00E05EE8" w:rsidP="00E05EE8">
      <w:pPr>
        <w:pStyle w:val="StandardWeb"/>
      </w:pPr>
      <w:r>
        <w:t>Dein Reich ist hoch zu preisen,</w:t>
      </w:r>
      <w:r>
        <w:br/>
        <w:t>drinn du den Sündern gnedig bist;</w:t>
      </w:r>
      <w:r>
        <w:br/>
        <w:t>Deinn gwalt jn thust beweisen,</w:t>
      </w:r>
      <w:r>
        <w:br/>
        <w:t>die vnderm Creutz verborgen ist.</w:t>
      </w:r>
      <w:r>
        <w:br/>
        <w:t>Das leßstu, HERR, verkünden</w:t>
      </w:r>
      <w:r>
        <w:br/>
        <w:t>auff erd alln menschen kind,</w:t>
      </w:r>
      <w:r>
        <w:br/>
        <w:t>Daß du vns hast entbunden</w:t>
      </w:r>
      <w:r>
        <w:br/>
        <w:t>vom Teuffel, todt vnd sünden,</w:t>
      </w:r>
      <w:r>
        <w:br/>
        <w:t>bei dir man gnade findt.</w:t>
      </w:r>
    </w:p>
    <w:p w14:paraId="2A92F595" w14:textId="77777777" w:rsidR="00E05EE8" w:rsidRDefault="00E05EE8" w:rsidP="00E05EE8">
      <w:pPr>
        <w:pStyle w:val="StandardWeb"/>
      </w:pPr>
      <w:r>
        <w:t>Dein reich von end zu ende</w:t>
      </w:r>
      <w:r>
        <w:br/>
        <w:t>in Ewigkeyt wert dein herrschafft,</w:t>
      </w:r>
      <w:r>
        <w:br/>
        <w:t>Dein gwalt mag niergend wenden,</w:t>
      </w:r>
      <w:r>
        <w:br/>
        <w:t>groß ist deins Köngreichs pracht vnd krafft,</w:t>
      </w:r>
      <w:r>
        <w:br/>
        <w:t>All, die auß schwachheyt fallen,</w:t>
      </w:r>
      <w:r>
        <w:br/>
        <w:t>erheltstu durch dein gnad,</w:t>
      </w:r>
      <w:r>
        <w:br/>
        <w:t>Das zschlagen vnd zerschallen</w:t>
      </w:r>
      <w:r>
        <w:br/>
        <w:t>hebst auff nach deim gefallen,</w:t>
      </w:r>
      <w:r>
        <w:br/>
        <w:t>daß jn die Sünd nicht schad.</w:t>
      </w:r>
    </w:p>
    <w:p w14:paraId="62E42C1E" w14:textId="77777777" w:rsidR="00E05EE8" w:rsidRDefault="00E05EE8" w:rsidP="00E05EE8">
      <w:pPr>
        <w:pStyle w:val="StandardWeb"/>
      </w:pPr>
      <w:r>
        <w:t>All augen auff dich sehen,</w:t>
      </w:r>
      <w:r>
        <w:br/>
        <w:t>gibst jn jr speiß zu seiner zeit,</w:t>
      </w:r>
      <w:r>
        <w:br/>
        <w:t>On dich kan nichts geschehen,</w:t>
      </w:r>
      <w:r>
        <w:br/>
        <w:t>dein handt füllt alles nah vnd weit.</w:t>
      </w:r>
      <w:r>
        <w:br/>
        <w:t>Wann du außgeust deinn segen</w:t>
      </w:r>
      <w:r>
        <w:br/>
        <w:t>vbr alles, was hie lebt,</w:t>
      </w:r>
      <w:r>
        <w:br/>
        <w:t>Thut sichs in freuden regen,</w:t>
      </w:r>
      <w:r>
        <w:br/>
        <w:t>vermehren und bewegen,</w:t>
      </w:r>
      <w:r>
        <w:br/>
        <w:t>gar hoch dein lob erhebt.</w:t>
      </w:r>
    </w:p>
    <w:p w14:paraId="667D76AE" w14:textId="77777777" w:rsidR="00E05EE8" w:rsidRDefault="00E05EE8" w:rsidP="00E05EE8">
      <w:pPr>
        <w:pStyle w:val="StandardWeb"/>
      </w:pPr>
      <w:r>
        <w:t>Der HERR ist grecht, auffrichtig</w:t>
      </w:r>
      <w:r>
        <w:br/>
        <w:t>in allem, das Er redt vnd thut,</w:t>
      </w:r>
      <w:r>
        <w:br/>
        <w:t>Gar ernst, tapffer vnd wichtig,</w:t>
      </w:r>
      <w:r>
        <w:br/>
        <w:t>sein werck sind heylig vnd gantz gut.</w:t>
      </w:r>
      <w:r>
        <w:br/>
        <w:t>All, die recht zu jm schreien,</w:t>
      </w:r>
      <w:r>
        <w:br/>
        <w:t>mit ernst jn ruffen an,</w:t>
      </w:r>
      <w:r>
        <w:br/>
        <w:t>Den wil Er gnad verleihen,</w:t>
      </w:r>
      <w:r>
        <w:br/>
        <w:t>auß allem vnglück freihen,</w:t>
      </w:r>
      <w:r>
        <w:br/>
        <w:t>in nöten bey jn stan.</w:t>
      </w:r>
    </w:p>
    <w:p w14:paraId="763ECDBF" w14:textId="77777777" w:rsidR="00E05EE8" w:rsidRDefault="00E05EE8" w:rsidP="00E05EE8">
      <w:pPr>
        <w:pStyle w:val="StandardWeb"/>
      </w:pPr>
      <w:r>
        <w:t>Was die frommen begeren,</w:t>
      </w:r>
      <w:r>
        <w:br/>
        <w:t>das thut der HERR zu aller frist,</w:t>
      </w:r>
      <w:r>
        <w:br/>
        <w:t>Ir bitt wil Er geweren,</w:t>
      </w:r>
      <w:r>
        <w:br/>
        <w:t>mit hülff vnd trost stedts bei jn ist,</w:t>
      </w:r>
      <w:r>
        <w:br/>
        <w:t>All, die den HERREN lieben,</w:t>
      </w:r>
      <w:r>
        <w:br/>
        <w:t>die sind gantz wol behüt,</w:t>
      </w:r>
      <w:r>
        <w:br/>
        <w:t>Ja wer sie thut betrüben,</w:t>
      </w:r>
      <w:r>
        <w:br/>
        <w:t>gewalt an jn wil üben,</w:t>
      </w:r>
      <w:r>
        <w:br/>
        <w:t>der wirt bald außgerütt.</w:t>
      </w:r>
    </w:p>
    <w:p w14:paraId="6267FEBD" w14:textId="77777777" w:rsidR="00E05EE8" w:rsidRDefault="00E05EE8" w:rsidP="00E05EE8">
      <w:pPr>
        <w:pStyle w:val="StandardWeb"/>
      </w:pPr>
      <w:r>
        <w:t>Drumb wil ich jn stedts loben,</w:t>
      </w:r>
      <w:r>
        <w:br/>
        <w:t>sein ehr verkünden sol mein mundt</w:t>
      </w:r>
      <w:r>
        <w:br/>
        <w:t>Für seine grosse gaben,</w:t>
      </w:r>
      <w:r>
        <w:br/>
        <w:t>die Er thut allen menschen kundt.</w:t>
      </w:r>
      <w:r>
        <w:br/>
        <w:t>Alls fleysch vnd menschen samen</w:t>
      </w:r>
      <w:r>
        <w:br/>
        <w:t>sagen jm preiß vnd ehr,</w:t>
      </w:r>
      <w:r>
        <w:br/>
        <w:t>Zu singen seinem Namen</w:t>
      </w:r>
      <w:r>
        <w:br/>
        <w:t>wöllen wir vns nicht schamen</w:t>
      </w:r>
      <w:r>
        <w:br/>
        <w:t>ewig vnd jmmermehr!</w:t>
      </w:r>
    </w:p>
    <w:p w14:paraId="5EBA3AF1" w14:textId="5B45C60B" w:rsidR="00E05EE8" w:rsidRDefault="00E05EE8" w:rsidP="006B7FA4">
      <w:pPr>
        <w:pStyle w:val="berschrift2"/>
      </w:pPr>
      <w:r>
        <w:rPr>
          <w:rStyle w:val="screen-reader-text"/>
        </w:rPr>
        <w:t>Psalm 148</w:t>
      </w:r>
      <w:r>
        <w:t xml:space="preserve"> </w:t>
      </w:r>
    </w:p>
    <w:p w14:paraId="17E30186" w14:textId="77777777" w:rsidR="00E05EE8" w:rsidRDefault="00E05EE8" w:rsidP="00E05EE8">
      <w:pPr>
        <w:pStyle w:val="StandardWeb"/>
      </w:pPr>
      <w:r>
        <w:rPr>
          <w:rStyle w:val="Fett"/>
        </w:rPr>
        <w:t>Ein Danckpsalm, Daß alle Creaturen, Gott loben vnn dancken sollen, der alles durch sein gnedige hülff vnd segen erhelt.</w:t>
      </w:r>
    </w:p>
    <w:p w14:paraId="7ABE2620" w14:textId="77777777" w:rsidR="00E05EE8" w:rsidRDefault="00E05EE8" w:rsidP="00E05EE8">
      <w:pPr>
        <w:pStyle w:val="StandardWeb"/>
      </w:pPr>
      <w:r>
        <w:t>1. Ir himel, jr solt loben</w:t>
      </w:r>
      <w:r>
        <w:br/>
        <w:t>den Gott im höchsten thron,</w:t>
      </w:r>
      <w:r>
        <w:br/>
        <w:t>All himlisch heer dort oben,</w:t>
      </w:r>
      <w:r>
        <w:br/>
        <w:t>ir Engel wol gethon,</w:t>
      </w:r>
      <w:r>
        <w:br/>
        <w:t>Sonn, Mon vnd alle Sterne,</w:t>
      </w:r>
      <w:r>
        <w:br/>
        <w:t>die leuchten nah vnn ferne,</w:t>
      </w:r>
      <w:r>
        <w:br/>
        <w:t>sein ehr verkündet gerne,</w:t>
      </w:r>
      <w:r>
        <w:br/>
        <w:t>lobt all mit grossem pracht</w:t>
      </w:r>
      <w:r>
        <w:br/>
        <w:t>sein heyligkeyt vnn macht!</w:t>
      </w:r>
    </w:p>
    <w:p w14:paraId="6BC99F85" w14:textId="77777777" w:rsidR="00E05EE8" w:rsidRDefault="00E05EE8" w:rsidP="00E05EE8">
      <w:pPr>
        <w:pStyle w:val="StandardWeb"/>
      </w:pPr>
      <w:r>
        <w:t>2. Ir himel all zusamen</w:t>
      </w:r>
      <w:r>
        <w:br/>
        <w:t>vnd was man drinnen sindt,</w:t>
      </w:r>
      <w:r>
        <w:br/>
        <w:t>Lob all des HERREN namen,</w:t>
      </w:r>
      <w:r>
        <w:br/>
        <w:t>all wasser, wo sie sind!</w:t>
      </w:r>
      <w:r>
        <w:br/>
        <w:t>Durch sein Wort wirts geschaffen</w:t>
      </w:r>
      <w:r>
        <w:br/>
        <w:t>mit rüstung, wehr vnd waffen,</w:t>
      </w:r>
      <w:r>
        <w:br/>
        <w:t>daß niemandt hat zu straffen;</w:t>
      </w:r>
      <w:r>
        <w:br/>
        <w:t>er ordents, wies da steht,</w:t>
      </w:r>
      <w:r>
        <w:br/>
        <w:t>vnd daß nicht anderst geht.</w:t>
      </w:r>
    </w:p>
    <w:p w14:paraId="30F9A1EF" w14:textId="77777777" w:rsidR="00E05EE8" w:rsidRDefault="00E05EE8" w:rsidP="00E05EE8">
      <w:pPr>
        <w:pStyle w:val="StandardWeb"/>
      </w:pPr>
      <w:r>
        <w:t>3. Lobt jn, all thier auff erden,</w:t>
      </w:r>
      <w:r>
        <w:br/>
        <w:t>vieh, vögel, visch vnd gwürm,</w:t>
      </w:r>
      <w:r>
        <w:br/>
        <w:t>Der dampff, hagel leßt werden,</w:t>
      </w:r>
      <w:r>
        <w:br/>
        <w:t>fewr, blitz, schnee, windig stürm:</w:t>
      </w:r>
      <w:r>
        <w:br/>
        <w:t>All hügel, berg vnd thale,</w:t>
      </w:r>
      <w:r>
        <w:br/>
        <w:t>bewm, kreuter all zu male,</w:t>
      </w:r>
      <w:r>
        <w:br/>
        <w:t>vnd was nach seim befehle</w:t>
      </w:r>
      <w:r>
        <w:br/>
        <w:t>durch wort erschaffen ist,</w:t>
      </w:r>
      <w:r>
        <w:br/>
        <w:t>lob jn zu aller frist!</w:t>
      </w:r>
    </w:p>
    <w:p w14:paraId="73C627F6" w14:textId="77777777" w:rsidR="00E05EE8" w:rsidRDefault="00E05EE8" w:rsidP="00E05EE8">
      <w:pPr>
        <w:pStyle w:val="StandardWeb"/>
      </w:pPr>
      <w:r>
        <w:t>4. Ir König, Fürsten, Herren</w:t>
      </w:r>
      <w:r>
        <w:br/>
        <w:t>vnd was zu richten hat,</w:t>
      </w:r>
      <w:r>
        <w:br/>
        <w:t>All leut mit grossen ehren,</w:t>
      </w:r>
      <w:r>
        <w:br/>
        <w:t>lobet jn frü vnd spat,</w:t>
      </w:r>
      <w:r>
        <w:br/>
        <w:t>Die alten mit den jungen,</w:t>
      </w:r>
      <w:r>
        <w:br/>
        <w:t>frisch, mit frölichen zungen,</w:t>
      </w:r>
      <w:r>
        <w:br/>
        <w:t>daß sein lob werd gesungen,</w:t>
      </w:r>
      <w:r>
        <w:br/>
        <w:t>seinn Namen Ewig lobt,</w:t>
      </w:r>
      <w:r>
        <w:br/>
        <w:t>der vns so hoch begobt!</w:t>
      </w:r>
    </w:p>
    <w:p w14:paraId="13F7F5EA" w14:textId="77777777" w:rsidR="00E05EE8" w:rsidRDefault="00E05EE8" w:rsidP="00E05EE8">
      <w:pPr>
        <w:pStyle w:val="StandardWeb"/>
      </w:pPr>
      <w:r>
        <w:t>5. Sein lob müß weit erschallen</w:t>
      </w:r>
      <w:r>
        <w:br/>
        <w:t>hoch vber himl vnd erd,</w:t>
      </w:r>
      <w:r>
        <w:br/>
        <w:t>Der jm leßt wol gefallen</w:t>
      </w:r>
      <w:r>
        <w:br/>
        <w:t>sein volck, helts thewr vnd werdt:</w:t>
      </w:r>
      <w:r>
        <w:br/>
        <w:t>Seinn außerwelten kinden,</w:t>
      </w:r>
      <w:r>
        <w:br/>
        <w:t>all die sich zu jm finden,</w:t>
      </w:r>
      <w:r>
        <w:br/>
        <w:t>sollen sein lob verkünden,</w:t>
      </w:r>
      <w:r>
        <w:br/>
        <w:t>singen Amen vnd Ja,</w:t>
      </w:r>
      <w:r>
        <w:br/>
        <w:t>frölich Haleluia!</w:t>
      </w:r>
    </w:p>
    <w:p w14:paraId="1D2C5F00" w14:textId="2F84E9FE" w:rsidR="00E05EE8" w:rsidRDefault="00E05EE8" w:rsidP="00E05EE8">
      <w:pPr>
        <w:pStyle w:val="berschrift2"/>
        <w:rPr>
          <w:sz w:val="36"/>
          <w:szCs w:val="36"/>
          <w:lang w:eastAsia="de-DE"/>
        </w:rPr>
      </w:pPr>
      <w:r w:rsidRPr="006B7FA4">
        <w:t>Psalm 149</w:t>
      </w:r>
      <w:r>
        <w:t xml:space="preserve"> </w:t>
      </w:r>
    </w:p>
    <w:p w14:paraId="5C19BA0F" w14:textId="77777777" w:rsidR="00E05EE8" w:rsidRDefault="00E05EE8" w:rsidP="00E05EE8">
      <w:pPr>
        <w:pStyle w:val="StandardWeb"/>
      </w:pPr>
      <w:r>
        <w:rPr>
          <w:rStyle w:val="Fett"/>
        </w:rPr>
        <w:t>Ein Ermanung zur Dancksagung, für die grosse gnaden Gottes.</w:t>
      </w:r>
    </w:p>
    <w:p w14:paraId="6203C669" w14:textId="77777777" w:rsidR="00E05EE8" w:rsidRDefault="00E05EE8" w:rsidP="00E05EE8">
      <w:pPr>
        <w:pStyle w:val="StandardWeb"/>
      </w:pPr>
      <w:r>
        <w:t>1. Singet dein HERREN ein newes lied,</w:t>
      </w:r>
      <w:r>
        <w:br/>
        <w:t>ir Heylgen solt jn ehren!</w:t>
      </w:r>
      <w:r>
        <w:br/>
        <w:t>Frew dich, Israel, förcht dich nit,</w:t>
      </w:r>
      <w:r>
        <w:br/>
        <w:t>in Christo deinem HERREN!</w:t>
      </w:r>
      <w:r>
        <w:br/>
        <w:t>Die kind Zion</w:t>
      </w:r>
      <w:r>
        <w:br/>
        <w:t>solln wunne han,</w:t>
      </w:r>
      <w:r>
        <w:br/>
        <w:t>sich jres königs frewen,</w:t>
      </w:r>
      <w:r>
        <w:br/>
        <w:t>ir gwissen gar vernewen.</w:t>
      </w:r>
    </w:p>
    <w:p w14:paraId="45DF98BD" w14:textId="77777777" w:rsidR="00E05EE8" w:rsidRDefault="00E05EE8" w:rsidP="00E05EE8">
      <w:pPr>
        <w:pStyle w:val="StandardWeb"/>
      </w:pPr>
      <w:r>
        <w:t>2. Seinn Namen solln loben auffs best,</w:t>
      </w:r>
      <w:r>
        <w:br/>
        <w:t>im hertzen frölich spielen,</w:t>
      </w:r>
      <w:r>
        <w:br/>
        <w:t>Daß Er sein gnade scheinen leßt,</w:t>
      </w:r>
      <w:r>
        <w:br/>
        <w:t>barmhertzigkeyt bei vielen,</w:t>
      </w:r>
      <w:r>
        <w:br/>
        <w:t>An jn vor alln</w:t>
      </w:r>
      <w:r>
        <w:br/>
        <w:t>hat wolgefalln,</w:t>
      </w:r>
      <w:r>
        <w:br/>
        <w:t>hilfft armen vnd Ellenden</w:t>
      </w:r>
      <w:r>
        <w:br/>
        <w:t>herrlich an allen enden.</w:t>
      </w:r>
    </w:p>
    <w:p w14:paraId="2DF36866" w14:textId="77777777" w:rsidR="00E05EE8" w:rsidRDefault="00E05EE8" w:rsidP="00E05EE8">
      <w:pPr>
        <w:pStyle w:val="StandardWeb"/>
      </w:pPr>
      <w:r>
        <w:t>3. Die heylgen sollen frölich sein,</w:t>
      </w:r>
      <w:r>
        <w:br/>
        <w:t>sein wolthat Ewig preisen</w:t>
      </w:r>
      <w:r>
        <w:br/>
        <w:t>In seiner Christlichen gemeyn,</w:t>
      </w:r>
      <w:r>
        <w:br/>
        <w:t>da Er thut gnad beweisen,</w:t>
      </w:r>
      <w:r>
        <w:br/>
        <w:t>Ir mund erzel</w:t>
      </w:r>
      <w:r>
        <w:br/>
        <w:t>sein Göttlich bfehl,</w:t>
      </w:r>
      <w:r>
        <w:br/>
        <w:t>daß sie von Sünd vnd schaden</w:t>
      </w:r>
      <w:r>
        <w:br/>
        <w:t>vnd todts not sind entladen.</w:t>
      </w:r>
    </w:p>
    <w:p w14:paraId="6DF8CD72" w14:textId="77777777" w:rsidR="00E05EE8" w:rsidRDefault="00E05EE8" w:rsidP="00E05EE8">
      <w:pPr>
        <w:pStyle w:val="StandardWeb"/>
      </w:pPr>
      <w:r>
        <w:t>4. Drumb sollen sie das scharpffe schwerdt</w:t>
      </w:r>
      <w:r>
        <w:br/>
        <w:t>stedts han in jren henden,</w:t>
      </w:r>
      <w:r>
        <w:br/>
        <w:t>Welchs seel, geyst, marck vnd beyn durchfert,</w:t>
      </w:r>
      <w:r>
        <w:br/>
        <w:t>zerschneidts an allen enden,</w:t>
      </w:r>
      <w:r>
        <w:br/>
        <w:t>Daß sie der raach</w:t>
      </w:r>
      <w:r>
        <w:br/>
        <w:t>recht kommen nach,</w:t>
      </w:r>
      <w:r>
        <w:br/>
        <w:t>straff vndern Heyden üben,</w:t>
      </w:r>
      <w:r>
        <w:br/>
        <w:t>durchs gsetz das hertz betrüben.</w:t>
      </w:r>
    </w:p>
    <w:p w14:paraId="7CEE77AF" w14:textId="77777777" w:rsidR="00E05EE8" w:rsidRDefault="00E05EE8" w:rsidP="00E05EE8">
      <w:pPr>
        <w:pStyle w:val="StandardWeb"/>
      </w:pPr>
      <w:r>
        <w:t>5. Ward aller menschen grechtigkeyt</w:t>
      </w:r>
      <w:r>
        <w:br/>
        <w:t>durchs gsetz geschlagen nider,</w:t>
      </w:r>
      <w:r>
        <w:br/>
        <w:t>Das Euangelion bei zeit</w:t>
      </w:r>
      <w:r>
        <w:br/>
        <w:t>kumm, tröst den Sünder wider,</w:t>
      </w:r>
      <w:r>
        <w:br/>
        <w:t>Daß sich niemandt</w:t>
      </w:r>
      <w:r>
        <w:br/>
        <w:t>in keynem Stand</w:t>
      </w:r>
      <w:r>
        <w:br/>
        <w:t>darff rhümen seiner wercke,</w:t>
      </w:r>
      <w:r>
        <w:br/>
        <w:t>kunst, weißheyt, krafft vnd stercke.</w:t>
      </w:r>
    </w:p>
    <w:p w14:paraId="63727CB8" w14:textId="77777777" w:rsidR="00E05EE8" w:rsidRDefault="00E05EE8" w:rsidP="00E05EE8">
      <w:pPr>
        <w:pStyle w:val="StandardWeb"/>
      </w:pPr>
      <w:r>
        <w:t>6. Auff das der HERR alleyn hab recht,</w:t>
      </w:r>
      <w:r>
        <w:br/>
        <w:t>wie dauon ist geschriben,</w:t>
      </w:r>
      <w:r>
        <w:br/>
        <w:t>Daß die Sünd vom menschlichem gschlecht</w:t>
      </w:r>
      <w:r>
        <w:br/>
        <w:t>durch gnad wirt auß getriben:</w:t>
      </w:r>
      <w:r>
        <w:br/>
        <w:t>So wirt man frumm,</w:t>
      </w:r>
      <w:r>
        <w:br/>
        <w:t>das ist der rhum</w:t>
      </w:r>
      <w:r>
        <w:br/>
        <w:t>den alle heilgen haben,</w:t>
      </w:r>
      <w:r>
        <w:br/>
        <w:t>drumb sie Gott Ewig loben.</w:t>
      </w:r>
    </w:p>
    <w:p w14:paraId="26345B18" w14:textId="6C5B1DC2" w:rsidR="006B7FA4" w:rsidRDefault="006B7FA4" w:rsidP="00E05EE8">
      <w:pPr>
        <w:pStyle w:val="berschrift2"/>
      </w:pPr>
      <w:r>
        <w:t>Psalm 150</w:t>
      </w:r>
    </w:p>
    <w:p w14:paraId="034F0768" w14:textId="77777777" w:rsidR="00E05EE8" w:rsidRDefault="00E05EE8" w:rsidP="00E05EE8">
      <w:pPr>
        <w:pStyle w:val="StandardWeb"/>
      </w:pPr>
      <w:r>
        <w:t>Lobt Gott in seinem Heiligthum,</w:t>
      </w:r>
      <w:r>
        <w:br/>
        <w:t>Ihr Christen hie auf Erden,</w:t>
      </w:r>
      <w:r>
        <w:br/>
        <w:t>Sagt ihm Lob, Dank Preis, Ehr und Ruhm,</w:t>
      </w:r>
      <w:r>
        <w:br/>
        <w:t>Sein Wort verbreit muß werden,</w:t>
      </w:r>
      <w:r>
        <w:br/>
        <w:t>Sein Wunderthat, dadurch er hat</w:t>
      </w:r>
      <w:r>
        <w:br/>
        <w:t>Sein Macht uns wollt beweisen,</w:t>
      </w:r>
      <w:r>
        <w:br/>
        <w:t>Sein Herrlichkeit zu preisen,</w:t>
      </w:r>
    </w:p>
    <w:p w14:paraId="09DBBFF4" w14:textId="77777777" w:rsidR="00E05EE8" w:rsidRDefault="00E05EE8" w:rsidP="00E05EE8">
      <w:pPr>
        <w:pStyle w:val="StandardWeb"/>
      </w:pPr>
      <w:r>
        <w:t>Daß er Christ, seinen lieben Sohn,</w:t>
      </w:r>
      <w:r>
        <w:br/>
        <w:t>Für unser Sünd hat geben,</w:t>
      </w:r>
      <w:r>
        <w:br/>
        <w:t>Durch den wir Gnad beim Vater han,</w:t>
      </w:r>
      <w:r>
        <w:br/>
        <w:t>Durch seinen Tod das Leben,</w:t>
      </w:r>
      <w:r>
        <w:br/>
        <w:t>Von Sünden fein die Gwissen rein</w:t>
      </w:r>
      <w:r>
        <w:br/>
        <w:t>Fröhlich für Gott zu treten,</w:t>
      </w:r>
      <w:r>
        <w:br/>
        <w:t>Abba zum Vater beten,</w:t>
      </w:r>
    </w:p>
    <w:p w14:paraId="4E5FBCB3" w14:textId="77777777" w:rsidR="00E05EE8" w:rsidRDefault="00E05EE8" w:rsidP="00E05EE8">
      <w:pPr>
        <w:pStyle w:val="StandardWeb"/>
      </w:pPr>
      <w:r>
        <w:t>Daß solchs sein Wort verkündet werd</w:t>
      </w:r>
      <w:r>
        <w:br/>
        <w:t>Bei allen Menschen Kinden,</w:t>
      </w:r>
      <w:r>
        <w:br/>
        <w:t>Sich vom Anfang zum End der Erd</w:t>
      </w:r>
      <w:r>
        <w:br/>
        <w:t>All Völker zu ihm finden.</w:t>
      </w:r>
      <w:r>
        <w:br/>
        <w:t>Was Athem hat, laß solche Gnad</w:t>
      </w:r>
      <w:r>
        <w:br/>
        <w:t>Mit Lob und Dank erklingen</w:t>
      </w:r>
      <w:r>
        <w:br/>
        <w:t xml:space="preserve">Und Halleluja singen. </w:t>
      </w:r>
    </w:p>
    <w:p w14:paraId="01636F16" w14:textId="77777777" w:rsidR="00D50127" w:rsidRDefault="00D50127">
      <w:pPr>
        <w:spacing w:after="0" w:line="240" w:lineRule="auto"/>
        <w:rPr>
          <w:rFonts w:eastAsia="Times New Roman"/>
          <w:b/>
          <w:bCs/>
          <w:color w:val="000000"/>
          <w:kern w:val="36"/>
          <w:sz w:val="36"/>
          <w:szCs w:val="48"/>
          <w:lang w:eastAsia="de-DE"/>
        </w:rPr>
      </w:pPr>
      <w:r>
        <w:br w:type="page"/>
      </w:r>
    </w:p>
    <w:p w14:paraId="61CCFC24" w14:textId="2EC61D6B" w:rsidR="00D5498D" w:rsidRPr="00D5498D" w:rsidRDefault="00D5498D" w:rsidP="00E05EE8">
      <w:pPr>
        <w:pStyle w:val="berschrift1"/>
      </w:pPr>
      <w:r w:rsidRPr="00D5498D">
        <w:t>Quellen:</w:t>
      </w:r>
    </w:p>
    <w:p w14:paraId="0FF1DB7B" w14:textId="77777777" w:rsidR="00D5498D" w:rsidRPr="00D5498D" w:rsidRDefault="00D5498D" w:rsidP="00E05EE8">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C7DAE76" w14:textId="77777777" w:rsidR="00D5498D" w:rsidRPr="00D5498D" w:rsidRDefault="00D5498D" w:rsidP="00E05EE8">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C9AC83A" w14:textId="77777777" w:rsidR="00D5498D" w:rsidRPr="00D5498D" w:rsidRDefault="00D5498D" w:rsidP="00E05EE8">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9000701" w14:textId="77777777" w:rsidR="008E63BE" w:rsidRDefault="00D5498D" w:rsidP="00E05EE8">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119721B" w14:textId="77777777" w:rsidR="00D5498D" w:rsidRDefault="008E63BE" w:rsidP="00E05EE8">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83B26E3" w14:textId="77777777" w:rsidR="00082307" w:rsidRPr="00082307" w:rsidRDefault="00082307" w:rsidP="00E05EE8">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04FAB55" w14:textId="77777777" w:rsidR="00082307" w:rsidRPr="00082307" w:rsidRDefault="00082307" w:rsidP="00E05EE8">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B6CAB28" w14:textId="77777777" w:rsidR="00082307" w:rsidRPr="00082307" w:rsidRDefault="00082307" w:rsidP="00E05EE8">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2EED7C1" w14:textId="77777777" w:rsidR="00082307" w:rsidRPr="00082307" w:rsidRDefault="00082307" w:rsidP="00E05EE8">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FD7BFC3" w14:textId="77777777" w:rsidR="00D5498D" w:rsidRPr="00D5498D" w:rsidRDefault="00D5498D" w:rsidP="00E05EE8">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2E45B9B" w14:textId="77777777" w:rsidR="008E63BE" w:rsidRDefault="00D5498D" w:rsidP="00E05EE8">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D9B29E3" w14:textId="0237ADF3" w:rsidR="008E63BE" w:rsidRDefault="008E63BE" w:rsidP="00E05EE8">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EE8"/>
    <w:rsid w:val="00082307"/>
    <w:rsid w:val="000C66E5"/>
    <w:rsid w:val="00153D67"/>
    <w:rsid w:val="001F54C4"/>
    <w:rsid w:val="0022039F"/>
    <w:rsid w:val="00272484"/>
    <w:rsid w:val="00297F83"/>
    <w:rsid w:val="002E6D11"/>
    <w:rsid w:val="00381C0C"/>
    <w:rsid w:val="00537F59"/>
    <w:rsid w:val="006B7FA4"/>
    <w:rsid w:val="007166CE"/>
    <w:rsid w:val="007E1779"/>
    <w:rsid w:val="0083667B"/>
    <w:rsid w:val="008D7463"/>
    <w:rsid w:val="008E417E"/>
    <w:rsid w:val="008E63BE"/>
    <w:rsid w:val="00C35859"/>
    <w:rsid w:val="00CC4EAC"/>
    <w:rsid w:val="00D14D4F"/>
    <w:rsid w:val="00D50127"/>
    <w:rsid w:val="00D5498D"/>
    <w:rsid w:val="00E05EE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0CD97"/>
  <w15:chartTrackingRefBased/>
  <w15:docId w15:val="{1D9A478E-AA19-4BFF-B571-AA967FA083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05EE8"/>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E05EE8"/>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E05EE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E05EE8"/>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E05EE8"/>
  </w:style>
  <w:style w:type="paragraph" w:styleId="StandardWeb">
    <w:name w:val="Normal (Web)"/>
    <w:basedOn w:val="Standard"/>
    <w:uiPriority w:val="99"/>
    <w:semiHidden/>
    <w:unhideWhenUsed/>
    <w:rsid w:val="00E05EE8"/>
    <w:pPr>
      <w:spacing w:before="100" w:beforeAutospacing="1" w:after="100" w:afterAutospacing="1" w:line="240" w:lineRule="auto"/>
    </w:pPr>
    <w:rPr>
      <w:rFonts w:eastAsia="Times New Roman"/>
      <w:szCs w:val="24"/>
      <w:lang w:eastAsia="de-DE"/>
    </w:rPr>
  </w:style>
  <w:style w:type="character" w:customStyle="1" w:styleId="screen-reader-text">
    <w:name w:val="screen-reader-text"/>
    <w:basedOn w:val="Absatz-Standardschriftart"/>
    <w:rsid w:val="00E05EE8"/>
  </w:style>
  <w:style w:type="character" w:styleId="Hervorhebung">
    <w:name w:val="Emphasis"/>
    <w:basedOn w:val="Absatz-Standardschriftart"/>
    <w:uiPriority w:val="20"/>
    <w:qFormat/>
    <w:rsid w:val="00E05EE8"/>
    <w:rPr>
      <w:i/>
      <w:iCs/>
    </w:rPr>
  </w:style>
  <w:style w:type="character" w:customStyle="1" w:styleId="berschrift3Zchn">
    <w:name w:val="Überschrift 3 Zchn"/>
    <w:basedOn w:val="Absatz-Standardschriftart"/>
    <w:link w:val="berschrift3"/>
    <w:uiPriority w:val="9"/>
    <w:rsid w:val="00E05EE8"/>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932965">
      <w:bodyDiv w:val="1"/>
      <w:marLeft w:val="0"/>
      <w:marRight w:val="0"/>
      <w:marTop w:val="0"/>
      <w:marBottom w:val="0"/>
      <w:divBdr>
        <w:top w:val="none" w:sz="0" w:space="0" w:color="auto"/>
        <w:left w:val="none" w:sz="0" w:space="0" w:color="auto"/>
        <w:bottom w:val="none" w:sz="0" w:space="0" w:color="auto"/>
        <w:right w:val="none" w:sz="0" w:space="0" w:color="auto"/>
      </w:divBdr>
      <w:divsChild>
        <w:div w:id="2046517791">
          <w:marLeft w:val="0"/>
          <w:marRight w:val="0"/>
          <w:marTop w:val="0"/>
          <w:marBottom w:val="0"/>
          <w:divBdr>
            <w:top w:val="none" w:sz="0" w:space="0" w:color="auto"/>
            <w:left w:val="none" w:sz="0" w:space="0" w:color="auto"/>
            <w:bottom w:val="none" w:sz="0" w:space="0" w:color="auto"/>
            <w:right w:val="none" w:sz="0" w:space="0" w:color="auto"/>
          </w:divBdr>
        </w:div>
        <w:div w:id="1925720396">
          <w:marLeft w:val="0"/>
          <w:marRight w:val="0"/>
          <w:marTop w:val="0"/>
          <w:marBottom w:val="0"/>
          <w:divBdr>
            <w:top w:val="none" w:sz="0" w:space="0" w:color="auto"/>
            <w:left w:val="none" w:sz="0" w:space="0" w:color="auto"/>
            <w:bottom w:val="none" w:sz="0" w:space="0" w:color="auto"/>
            <w:right w:val="none" w:sz="0" w:space="0" w:color="auto"/>
          </w:divBdr>
        </w:div>
        <w:div w:id="1682967514">
          <w:marLeft w:val="0"/>
          <w:marRight w:val="0"/>
          <w:marTop w:val="0"/>
          <w:marBottom w:val="0"/>
          <w:divBdr>
            <w:top w:val="none" w:sz="0" w:space="0" w:color="auto"/>
            <w:left w:val="none" w:sz="0" w:space="0" w:color="auto"/>
            <w:bottom w:val="none" w:sz="0" w:space="0" w:color="auto"/>
            <w:right w:val="none" w:sz="0" w:space="0" w:color="auto"/>
          </w:divBdr>
        </w:div>
        <w:div w:id="803739688">
          <w:marLeft w:val="0"/>
          <w:marRight w:val="0"/>
          <w:marTop w:val="0"/>
          <w:marBottom w:val="0"/>
          <w:divBdr>
            <w:top w:val="none" w:sz="0" w:space="0" w:color="auto"/>
            <w:left w:val="none" w:sz="0" w:space="0" w:color="auto"/>
            <w:bottom w:val="none" w:sz="0" w:space="0" w:color="auto"/>
            <w:right w:val="none" w:sz="0" w:space="0" w:color="auto"/>
          </w:divBdr>
        </w:div>
        <w:div w:id="901213226">
          <w:marLeft w:val="0"/>
          <w:marRight w:val="0"/>
          <w:marTop w:val="0"/>
          <w:marBottom w:val="0"/>
          <w:divBdr>
            <w:top w:val="none" w:sz="0" w:space="0" w:color="auto"/>
            <w:left w:val="none" w:sz="0" w:space="0" w:color="auto"/>
            <w:bottom w:val="none" w:sz="0" w:space="0" w:color="auto"/>
            <w:right w:val="none" w:sz="0" w:space="0" w:color="auto"/>
          </w:divBdr>
        </w:div>
        <w:div w:id="743071295">
          <w:marLeft w:val="0"/>
          <w:marRight w:val="0"/>
          <w:marTop w:val="0"/>
          <w:marBottom w:val="0"/>
          <w:divBdr>
            <w:top w:val="none" w:sz="0" w:space="0" w:color="auto"/>
            <w:left w:val="none" w:sz="0" w:space="0" w:color="auto"/>
            <w:bottom w:val="none" w:sz="0" w:space="0" w:color="auto"/>
            <w:right w:val="none" w:sz="0" w:space="0" w:color="auto"/>
          </w:divBdr>
        </w:div>
        <w:div w:id="1012493990">
          <w:marLeft w:val="0"/>
          <w:marRight w:val="0"/>
          <w:marTop w:val="0"/>
          <w:marBottom w:val="0"/>
          <w:divBdr>
            <w:top w:val="none" w:sz="0" w:space="0" w:color="auto"/>
            <w:left w:val="none" w:sz="0" w:space="0" w:color="auto"/>
            <w:bottom w:val="none" w:sz="0" w:space="0" w:color="auto"/>
            <w:right w:val="none" w:sz="0" w:space="0" w:color="auto"/>
          </w:divBdr>
        </w:div>
        <w:div w:id="72091171">
          <w:marLeft w:val="0"/>
          <w:marRight w:val="0"/>
          <w:marTop w:val="0"/>
          <w:marBottom w:val="0"/>
          <w:divBdr>
            <w:top w:val="none" w:sz="0" w:space="0" w:color="auto"/>
            <w:left w:val="none" w:sz="0" w:space="0" w:color="auto"/>
            <w:bottom w:val="none" w:sz="0" w:space="0" w:color="auto"/>
            <w:right w:val="none" w:sz="0" w:space="0" w:color="auto"/>
          </w:divBdr>
        </w:div>
        <w:div w:id="137304300">
          <w:marLeft w:val="0"/>
          <w:marRight w:val="0"/>
          <w:marTop w:val="0"/>
          <w:marBottom w:val="0"/>
          <w:divBdr>
            <w:top w:val="none" w:sz="0" w:space="0" w:color="auto"/>
            <w:left w:val="none" w:sz="0" w:space="0" w:color="auto"/>
            <w:bottom w:val="none" w:sz="0" w:space="0" w:color="auto"/>
            <w:right w:val="none" w:sz="0" w:space="0" w:color="auto"/>
          </w:divBdr>
        </w:div>
        <w:div w:id="542137514">
          <w:marLeft w:val="0"/>
          <w:marRight w:val="0"/>
          <w:marTop w:val="0"/>
          <w:marBottom w:val="0"/>
          <w:divBdr>
            <w:top w:val="none" w:sz="0" w:space="0" w:color="auto"/>
            <w:left w:val="none" w:sz="0" w:space="0" w:color="auto"/>
            <w:bottom w:val="none" w:sz="0" w:space="0" w:color="auto"/>
            <w:right w:val="none" w:sz="0" w:space="0" w:color="auto"/>
          </w:divBdr>
        </w:div>
        <w:div w:id="248855755">
          <w:marLeft w:val="0"/>
          <w:marRight w:val="0"/>
          <w:marTop w:val="0"/>
          <w:marBottom w:val="0"/>
          <w:divBdr>
            <w:top w:val="none" w:sz="0" w:space="0" w:color="auto"/>
            <w:left w:val="none" w:sz="0" w:space="0" w:color="auto"/>
            <w:bottom w:val="none" w:sz="0" w:space="0" w:color="auto"/>
            <w:right w:val="none" w:sz="0" w:space="0" w:color="auto"/>
          </w:divBdr>
        </w:div>
        <w:div w:id="1684168672">
          <w:marLeft w:val="0"/>
          <w:marRight w:val="0"/>
          <w:marTop w:val="0"/>
          <w:marBottom w:val="0"/>
          <w:divBdr>
            <w:top w:val="none" w:sz="0" w:space="0" w:color="auto"/>
            <w:left w:val="none" w:sz="0" w:space="0" w:color="auto"/>
            <w:bottom w:val="none" w:sz="0" w:space="0" w:color="auto"/>
            <w:right w:val="none" w:sz="0" w:space="0" w:color="auto"/>
          </w:divBdr>
        </w:div>
        <w:div w:id="1196235270">
          <w:marLeft w:val="0"/>
          <w:marRight w:val="0"/>
          <w:marTop w:val="0"/>
          <w:marBottom w:val="0"/>
          <w:divBdr>
            <w:top w:val="none" w:sz="0" w:space="0" w:color="auto"/>
            <w:left w:val="none" w:sz="0" w:space="0" w:color="auto"/>
            <w:bottom w:val="none" w:sz="0" w:space="0" w:color="auto"/>
            <w:right w:val="none" w:sz="0" w:space="0" w:color="auto"/>
          </w:divBdr>
        </w:div>
        <w:div w:id="1653177984">
          <w:marLeft w:val="0"/>
          <w:marRight w:val="0"/>
          <w:marTop w:val="0"/>
          <w:marBottom w:val="0"/>
          <w:divBdr>
            <w:top w:val="none" w:sz="0" w:space="0" w:color="auto"/>
            <w:left w:val="none" w:sz="0" w:space="0" w:color="auto"/>
            <w:bottom w:val="none" w:sz="0" w:space="0" w:color="auto"/>
            <w:right w:val="none" w:sz="0" w:space="0" w:color="auto"/>
          </w:divBdr>
        </w:div>
        <w:div w:id="541987006">
          <w:marLeft w:val="0"/>
          <w:marRight w:val="0"/>
          <w:marTop w:val="0"/>
          <w:marBottom w:val="0"/>
          <w:divBdr>
            <w:top w:val="none" w:sz="0" w:space="0" w:color="auto"/>
            <w:left w:val="none" w:sz="0" w:space="0" w:color="auto"/>
            <w:bottom w:val="none" w:sz="0" w:space="0" w:color="auto"/>
            <w:right w:val="none" w:sz="0" w:space="0" w:color="auto"/>
          </w:divBdr>
        </w:div>
        <w:div w:id="1527014204">
          <w:marLeft w:val="0"/>
          <w:marRight w:val="0"/>
          <w:marTop w:val="0"/>
          <w:marBottom w:val="0"/>
          <w:divBdr>
            <w:top w:val="none" w:sz="0" w:space="0" w:color="auto"/>
            <w:left w:val="none" w:sz="0" w:space="0" w:color="auto"/>
            <w:bottom w:val="none" w:sz="0" w:space="0" w:color="auto"/>
            <w:right w:val="none" w:sz="0" w:space="0" w:color="auto"/>
          </w:divBdr>
        </w:div>
        <w:div w:id="197282486">
          <w:marLeft w:val="0"/>
          <w:marRight w:val="0"/>
          <w:marTop w:val="0"/>
          <w:marBottom w:val="0"/>
          <w:divBdr>
            <w:top w:val="none" w:sz="0" w:space="0" w:color="auto"/>
            <w:left w:val="none" w:sz="0" w:space="0" w:color="auto"/>
            <w:bottom w:val="none" w:sz="0" w:space="0" w:color="auto"/>
            <w:right w:val="none" w:sz="0" w:space="0" w:color="auto"/>
          </w:divBdr>
        </w:div>
        <w:div w:id="1285774022">
          <w:marLeft w:val="0"/>
          <w:marRight w:val="0"/>
          <w:marTop w:val="0"/>
          <w:marBottom w:val="0"/>
          <w:divBdr>
            <w:top w:val="none" w:sz="0" w:space="0" w:color="auto"/>
            <w:left w:val="none" w:sz="0" w:space="0" w:color="auto"/>
            <w:bottom w:val="none" w:sz="0" w:space="0" w:color="auto"/>
            <w:right w:val="none" w:sz="0" w:space="0" w:color="auto"/>
          </w:divBdr>
        </w:div>
        <w:div w:id="2012180135">
          <w:marLeft w:val="0"/>
          <w:marRight w:val="0"/>
          <w:marTop w:val="0"/>
          <w:marBottom w:val="0"/>
          <w:divBdr>
            <w:top w:val="none" w:sz="0" w:space="0" w:color="auto"/>
            <w:left w:val="none" w:sz="0" w:space="0" w:color="auto"/>
            <w:bottom w:val="none" w:sz="0" w:space="0" w:color="auto"/>
            <w:right w:val="none" w:sz="0" w:space="0" w:color="auto"/>
          </w:divBdr>
        </w:div>
        <w:div w:id="607271960">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77548537">
      <w:bodyDiv w:val="1"/>
      <w:marLeft w:val="0"/>
      <w:marRight w:val="0"/>
      <w:marTop w:val="0"/>
      <w:marBottom w:val="0"/>
      <w:divBdr>
        <w:top w:val="none" w:sz="0" w:space="0" w:color="auto"/>
        <w:left w:val="none" w:sz="0" w:space="0" w:color="auto"/>
        <w:bottom w:val="none" w:sz="0" w:space="0" w:color="auto"/>
        <w:right w:val="none" w:sz="0" w:space="0" w:color="auto"/>
      </w:divBdr>
      <w:divsChild>
        <w:div w:id="835074711">
          <w:marLeft w:val="0"/>
          <w:marRight w:val="0"/>
          <w:marTop w:val="0"/>
          <w:marBottom w:val="0"/>
          <w:divBdr>
            <w:top w:val="none" w:sz="0" w:space="0" w:color="auto"/>
            <w:left w:val="none" w:sz="0" w:space="0" w:color="auto"/>
            <w:bottom w:val="none" w:sz="0" w:space="0" w:color="auto"/>
            <w:right w:val="none" w:sz="0" w:space="0" w:color="auto"/>
          </w:divBdr>
        </w:div>
        <w:div w:id="990451475">
          <w:marLeft w:val="0"/>
          <w:marRight w:val="0"/>
          <w:marTop w:val="0"/>
          <w:marBottom w:val="0"/>
          <w:divBdr>
            <w:top w:val="none" w:sz="0" w:space="0" w:color="auto"/>
            <w:left w:val="none" w:sz="0" w:space="0" w:color="auto"/>
            <w:bottom w:val="none" w:sz="0" w:space="0" w:color="auto"/>
            <w:right w:val="none" w:sz="0" w:space="0" w:color="auto"/>
          </w:divBdr>
        </w:div>
        <w:div w:id="885600117">
          <w:marLeft w:val="0"/>
          <w:marRight w:val="0"/>
          <w:marTop w:val="0"/>
          <w:marBottom w:val="0"/>
          <w:divBdr>
            <w:top w:val="none" w:sz="0" w:space="0" w:color="auto"/>
            <w:left w:val="none" w:sz="0" w:space="0" w:color="auto"/>
            <w:bottom w:val="none" w:sz="0" w:space="0" w:color="auto"/>
            <w:right w:val="none" w:sz="0" w:space="0" w:color="auto"/>
          </w:divBdr>
        </w:div>
        <w:div w:id="769352034">
          <w:marLeft w:val="0"/>
          <w:marRight w:val="0"/>
          <w:marTop w:val="0"/>
          <w:marBottom w:val="0"/>
          <w:divBdr>
            <w:top w:val="none" w:sz="0" w:space="0" w:color="auto"/>
            <w:left w:val="none" w:sz="0" w:space="0" w:color="auto"/>
            <w:bottom w:val="none" w:sz="0" w:space="0" w:color="auto"/>
            <w:right w:val="none" w:sz="0" w:space="0" w:color="auto"/>
          </w:divBdr>
        </w:div>
        <w:div w:id="388923311">
          <w:marLeft w:val="0"/>
          <w:marRight w:val="0"/>
          <w:marTop w:val="0"/>
          <w:marBottom w:val="0"/>
          <w:divBdr>
            <w:top w:val="none" w:sz="0" w:space="0" w:color="auto"/>
            <w:left w:val="none" w:sz="0" w:space="0" w:color="auto"/>
            <w:bottom w:val="none" w:sz="0" w:space="0" w:color="auto"/>
            <w:right w:val="none" w:sz="0" w:space="0" w:color="auto"/>
          </w:divBdr>
        </w:div>
        <w:div w:id="2084335257">
          <w:marLeft w:val="0"/>
          <w:marRight w:val="0"/>
          <w:marTop w:val="0"/>
          <w:marBottom w:val="0"/>
          <w:divBdr>
            <w:top w:val="none" w:sz="0" w:space="0" w:color="auto"/>
            <w:left w:val="none" w:sz="0" w:space="0" w:color="auto"/>
            <w:bottom w:val="none" w:sz="0" w:space="0" w:color="auto"/>
            <w:right w:val="none" w:sz="0" w:space="0" w:color="auto"/>
          </w:divBdr>
        </w:div>
        <w:div w:id="215551093">
          <w:marLeft w:val="0"/>
          <w:marRight w:val="0"/>
          <w:marTop w:val="0"/>
          <w:marBottom w:val="0"/>
          <w:divBdr>
            <w:top w:val="none" w:sz="0" w:space="0" w:color="auto"/>
            <w:left w:val="none" w:sz="0" w:space="0" w:color="auto"/>
            <w:bottom w:val="none" w:sz="0" w:space="0" w:color="auto"/>
            <w:right w:val="none" w:sz="0" w:space="0" w:color="auto"/>
          </w:divBdr>
        </w:div>
        <w:div w:id="1960136387">
          <w:marLeft w:val="0"/>
          <w:marRight w:val="0"/>
          <w:marTop w:val="0"/>
          <w:marBottom w:val="0"/>
          <w:divBdr>
            <w:top w:val="none" w:sz="0" w:space="0" w:color="auto"/>
            <w:left w:val="none" w:sz="0" w:space="0" w:color="auto"/>
            <w:bottom w:val="none" w:sz="0" w:space="0" w:color="auto"/>
            <w:right w:val="none" w:sz="0" w:space="0" w:color="auto"/>
          </w:divBdr>
        </w:div>
        <w:div w:id="516428261">
          <w:marLeft w:val="0"/>
          <w:marRight w:val="0"/>
          <w:marTop w:val="0"/>
          <w:marBottom w:val="0"/>
          <w:divBdr>
            <w:top w:val="none" w:sz="0" w:space="0" w:color="auto"/>
            <w:left w:val="none" w:sz="0" w:space="0" w:color="auto"/>
            <w:bottom w:val="none" w:sz="0" w:space="0" w:color="auto"/>
            <w:right w:val="none" w:sz="0" w:space="0" w:color="auto"/>
          </w:divBdr>
        </w:div>
        <w:div w:id="266042928">
          <w:marLeft w:val="0"/>
          <w:marRight w:val="0"/>
          <w:marTop w:val="0"/>
          <w:marBottom w:val="0"/>
          <w:divBdr>
            <w:top w:val="none" w:sz="0" w:space="0" w:color="auto"/>
            <w:left w:val="none" w:sz="0" w:space="0" w:color="auto"/>
            <w:bottom w:val="none" w:sz="0" w:space="0" w:color="auto"/>
            <w:right w:val="none" w:sz="0" w:space="0" w:color="auto"/>
          </w:divBdr>
        </w:div>
        <w:div w:id="344863304">
          <w:marLeft w:val="0"/>
          <w:marRight w:val="0"/>
          <w:marTop w:val="0"/>
          <w:marBottom w:val="0"/>
          <w:divBdr>
            <w:top w:val="none" w:sz="0" w:space="0" w:color="auto"/>
            <w:left w:val="none" w:sz="0" w:space="0" w:color="auto"/>
            <w:bottom w:val="none" w:sz="0" w:space="0" w:color="auto"/>
            <w:right w:val="none" w:sz="0" w:space="0" w:color="auto"/>
          </w:divBdr>
        </w:div>
        <w:div w:id="279384716">
          <w:marLeft w:val="0"/>
          <w:marRight w:val="0"/>
          <w:marTop w:val="0"/>
          <w:marBottom w:val="0"/>
          <w:divBdr>
            <w:top w:val="none" w:sz="0" w:space="0" w:color="auto"/>
            <w:left w:val="none" w:sz="0" w:space="0" w:color="auto"/>
            <w:bottom w:val="none" w:sz="0" w:space="0" w:color="auto"/>
            <w:right w:val="none" w:sz="0" w:space="0" w:color="auto"/>
          </w:divBdr>
        </w:div>
        <w:div w:id="305428527">
          <w:marLeft w:val="0"/>
          <w:marRight w:val="0"/>
          <w:marTop w:val="0"/>
          <w:marBottom w:val="0"/>
          <w:divBdr>
            <w:top w:val="none" w:sz="0" w:space="0" w:color="auto"/>
            <w:left w:val="none" w:sz="0" w:space="0" w:color="auto"/>
            <w:bottom w:val="none" w:sz="0" w:space="0" w:color="auto"/>
            <w:right w:val="none" w:sz="0" w:space="0" w:color="auto"/>
          </w:divBdr>
        </w:div>
        <w:div w:id="1450592228">
          <w:marLeft w:val="0"/>
          <w:marRight w:val="0"/>
          <w:marTop w:val="0"/>
          <w:marBottom w:val="0"/>
          <w:divBdr>
            <w:top w:val="none" w:sz="0" w:space="0" w:color="auto"/>
            <w:left w:val="none" w:sz="0" w:space="0" w:color="auto"/>
            <w:bottom w:val="none" w:sz="0" w:space="0" w:color="auto"/>
            <w:right w:val="none" w:sz="0" w:space="0" w:color="auto"/>
          </w:divBdr>
        </w:div>
        <w:div w:id="546647332">
          <w:marLeft w:val="0"/>
          <w:marRight w:val="0"/>
          <w:marTop w:val="0"/>
          <w:marBottom w:val="0"/>
          <w:divBdr>
            <w:top w:val="none" w:sz="0" w:space="0" w:color="auto"/>
            <w:left w:val="none" w:sz="0" w:space="0" w:color="auto"/>
            <w:bottom w:val="none" w:sz="0" w:space="0" w:color="auto"/>
            <w:right w:val="none" w:sz="0" w:space="0" w:color="auto"/>
          </w:divBdr>
        </w:div>
        <w:div w:id="1423716533">
          <w:marLeft w:val="0"/>
          <w:marRight w:val="0"/>
          <w:marTop w:val="0"/>
          <w:marBottom w:val="0"/>
          <w:divBdr>
            <w:top w:val="none" w:sz="0" w:space="0" w:color="auto"/>
            <w:left w:val="none" w:sz="0" w:space="0" w:color="auto"/>
            <w:bottom w:val="none" w:sz="0" w:space="0" w:color="auto"/>
            <w:right w:val="none" w:sz="0" w:space="0" w:color="auto"/>
          </w:divBdr>
        </w:div>
        <w:div w:id="617031868">
          <w:marLeft w:val="0"/>
          <w:marRight w:val="0"/>
          <w:marTop w:val="0"/>
          <w:marBottom w:val="0"/>
          <w:divBdr>
            <w:top w:val="none" w:sz="0" w:space="0" w:color="auto"/>
            <w:left w:val="none" w:sz="0" w:space="0" w:color="auto"/>
            <w:bottom w:val="none" w:sz="0" w:space="0" w:color="auto"/>
            <w:right w:val="none" w:sz="0" w:space="0" w:color="auto"/>
          </w:divBdr>
        </w:div>
        <w:div w:id="1122962341">
          <w:marLeft w:val="0"/>
          <w:marRight w:val="0"/>
          <w:marTop w:val="0"/>
          <w:marBottom w:val="0"/>
          <w:divBdr>
            <w:top w:val="none" w:sz="0" w:space="0" w:color="auto"/>
            <w:left w:val="none" w:sz="0" w:space="0" w:color="auto"/>
            <w:bottom w:val="none" w:sz="0" w:space="0" w:color="auto"/>
            <w:right w:val="none" w:sz="0" w:space="0" w:color="auto"/>
          </w:divBdr>
        </w:div>
        <w:div w:id="1088429881">
          <w:marLeft w:val="0"/>
          <w:marRight w:val="0"/>
          <w:marTop w:val="0"/>
          <w:marBottom w:val="0"/>
          <w:divBdr>
            <w:top w:val="none" w:sz="0" w:space="0" w:color="auto"/>
            <w:left w:val="none" w:sz="0" w:space="0" w:color="auto"/>
            <w:bottom w:val="none" w:sz="0" w:space="0" w:color="auto"/>
            <w:right w:val="none" w:sz="0" w:space="0" w:color="auto"/>
          </w:divBdr>
        </w:div>
        <w:div w:id="1418745593">
          <w:marLeft w:val="0"/>
          <w:marRight w:val="0"/>
          <w:marTop w:val="0"/>
          <w:marBottom w:val="0"/>
          <w:divBdr>
            <w:top w:val="none" w:sz="0" w:space="0" w:color="auto"/>
            <w:left w:val="none" w:sz="0" w:space="0" w:color="auto"/>
            <w:bottom w:val="none" w:sz="0" w:space="0" w:color="auto"/>
            <w:right w:val="none" w:sz="0" w:space="0" w:color="auto"/>
          </w:divBdr>
        </w:div>
      </w:divsChild>
    </w:div>
    <w:div w:id="949236531">
      <w:bodyDiv w:val="1"/>
      <w:marLeft w:val="0"/>
      <w:marRight w:val="0"/>
      <w:marTop w:val="0"/>
      <w:marBottom w:val="0"/>
      <w:divBdr>
        <w:top w:val="none" w:sz="0" w:space="0" w:color="auto"/>
        <w:left w:val="none" w:sz="0" w:space="0" w:color="auto"/>
        <w:bottom w:val="none" w:sz="0" w:space="0" w:color="auto"/>
        <w:right w:val="none" w:sz="0" w:space="0" w:color="auto"/>
      </w:divBdr>
      <w:divsChild>
        <w:div w:id="1457679697">
          <w:marLeft w:val="0"/>
          <w:marRight w:val="0"/>
          <w:marTop w:val="0"/>
          <w:marBottom w:val="0"/>
          <w:divBdr>
            <w:top w:val="none" w:sz="0" w:space="0" w:color="auto"/>
            <w:left w:val="none" w:sz="0" w:space="0" w:color="auto"/>
            <w:bottom w:val="none" w:sz="0" w:space="0" w:color="auto"/>
            <w:right w:val="none" w:sz="0" w:space="0" w:color="auto"/>
          </w:divBdr>
        </w:div>
        <w:div w:id="1543324735">
          <w:marLeft w:val="0"/>
          <w:marRight w:val="0"/>
          <w:marTop w:val="0"/>
          <w:marBottom w:val="0"/>
          <w:divBdr>
            <w:top w:val="none" w:sz="0" w:space="0" w:color="auto"/>
            <w:left w:val="none" w:sz="0" w:space="0" w:color="auto"/>
            <w:bottom w:val="none" w:sz="0" w:space="0" w:color="auto"/>
            <w:right w:val="none" w:sz="0" w:space="0" w:color="auto"/>
          </w:divBdr>
        </w:div>
        <w:div w:id="1099368136">
          <w:marLeft w:val="0"/>
          <w:marRight w:val="0"/>
          <w:marTop w:val="0"/>
          <w:marBottom w:val="0"/>
          <w:divBdr>
            <w:top w:val="none" w:sz="0" w:space="0" w:color="auto"/>
            <w:left w:val="none" w:sz="0" w:space="0" w:color="auto"/>
            <w:bottom w:val="none" w:sz="0" w:space="0" w:color="auto"/>
            <w:right w:val="none" w:sz="0" w:space="0" w:color="auto"/>
          </w:divBdr>
        </w:div>
        <w:div w:id="1020006125">
          <w:marLeft w:val="0"/>
          <w:marRight w:val="0"/>
          <w:marTop w:val="0"/>
          <w:marBottom w:val="0"/>
          <w:divBdr>
            <w:top w:val="none" w:sz="0" w:space="0" w:color="auto"/>
            <w:left w:val="none" w:sz="0" w:space="0" w:color="auto"/>
            <w:bottom w:val="none" w:sz="0" w:space="0" w:color="auto"/>
            <w:right w:val="none" w:sz="0" w:space="0" w:color="auto"/>
          </w:divBdr>
        </w:div>
        <w:div w:id="624428745">
          <w:marLeft w:val="0"/>
          <w:marRight w:val="0"/>
          <w:marTop w:val="0"/>
          <w:marBottom w:val="0"/>
          <w:divBdr>
            <w:top w:val="none" w:sz="0" w:space="0" w:color="auto"/>
            <w:left w:val="none" w:sz="0" w:space="0" w:color="auto"/>
            <w:bottom w:val="none" w:sz="0" w:space="0" w:color="auto"/>
            <w:right w:val="none" w:sz="0" w:space="0" w:color="auto"/>
          </w:divBdr>
        </w:div>
        <w:div w:id="1320816106">
          <w:marLeft w:val="0"/>
          <w:marRight w:val="0"/>
          <w:marTop w:val="0"/>
          <w:marBottom w:val="0"/>
          <w:divBdr>
            <w:top w:val="none" w:sz="0" w:space="0" w:color="auto"/>
            <w:left w:val="none" w:sz="0" w:space="0" w:color="auto"/>
            <w:bottom w:val="none" w:sz="0" w:space="0" w:color="auto"/>
            <w:right w:val="none" w:sz="0" w:space="0" w:color="auto"/>
          </w:divBdr>
        </w:div>
        <w:div w:id="1687631835">
          <w:marLeft w:val="0"/>
          <w:marRight w:val="0"/>
          <w:marTop w:val="0"/>
          <w:marBottom w:val="0"/>
          <w:divBdr>
            <w:top w:val="none" w:sz="0" w:space="0" w:color="auto"/>
            <w:left w:val="none" w:sz="0" w:space="0" w:color="auto"/>
            <w:bottom w:val="none" w:sz="0" w:space="0" w:color="auto"/>
            <w:right w:val="none" w:sz="0" w:space="0" w:color="auto"/>
          </w:divBdr>
        </w:div>
        <w:div w:id="1455058203">
          <w:marLeft w:val="0"/>
          <w:marRight w:val="0"/>
          <w:marTop w:val="0"/>
          <w:marBottom w:val="0"/>
          <w:divBdr>
            <w:top w:val="none" w:sz="0" w:space="0" w:color="auto"/>
            <w:left w:val="none" w:sz="0" w:space="0" w:color="auto"/>
            <w:bottom w:val="none" w:sz="0" w:space="0" w:color="auto"/>
            <w:right w:val="none" w:sz="0" w:space="0" w:color="auto"/>
          </w:divBdr>
        </w:div>
        <w:div w:id="1314794768">
          <w:marLeft w:val="0"/>
          <w:marRight w:val="0"/>
          <w:marTop w:val="0"/>
          <w:marBottom w:val="0"/>
          <w:divBdr>
            <w:top w:val="none" w:sz="0" w:space="0" w:color="auto"/>
            <w:left w:val="none" w:sz="0" w:space="0" w:color="auto"/>
            <w:bottom w:val="none" w:sz="0" w:space="0" w:color="auto"/>
            <w:right w:val="none" w:sz="0" w:space="0" w:color="auto"/>
          </w:divBdr>
        </w:div>
        <w:div w:id="1307050417">
          <w:marLeft w:val="0"/>
          <w:marRight w:val="0"/>
          <w:marTop w:val="0"/>
          <w:marBottom w:val="0"/>
          <w:divBdr>
            <w:top w:val="none" w:sz="0" w:space="0" w:color="auto"/>
            <w:left w:val="none" w:sz="0" w:space="0" w:color="auto"/>
            <w:bottom w:val="none" w:sz="0" w:space="0" w:color="auto"/>
            <w:right w:val="none" w:sz="0" w:space="0" w:color="auto"/>
          </w:divBdr>
        </w:div>
        <w:div w:id="1893730253">
          <w:marLeft w:val="0"/>
          <w:marRight w:val="0"/>
          <w:marTop w:val="0"/>
          <w:marBottom w:val="0"/>
          <w:divBdr>
            <w:top w:val="none" w:sz="0" w:space="0" w:color="auto"/>
            <w:left w:val="none" w:sz="0" w:space="0" w:color="auto"/>
            <w:bottom w:val="none" w:sz="0" w:space="0" w:color="auto"/>
            <w:right w:val="none" w:sz="0" w:space="0" w:color="auto"/>
          </w:divBdr>
        </w:div>
        <w:div w:id="1405761217">
          <w:marLeft w:val="0"/>
          <w:marRight w:val="0"/>
          <w:marTop w:val="0"/>
          <w:marBottom w:val="0"/>
          <w:divBdr>
            <w:top w:val="none" w:sz="0" w:space="0" w:color="auto"/>
            <w:left w:val="none" w:sz="0" w:space="0" w:color="auto"/>
            <w:bottom w:val="none" w:sz="0" w:space="0" w:color="auto"/>
            <w:right w:val="none" w:sz="0" w:space="0" w:color="auto"/>
          </w:divBdr>
        </w:div>
        <w:div w:id="796605453">
          <w:marLeft w:val="0"/>
          <w:marRight w:val="0"/>
          <w:marTop w:val="0"/>
          <w:marBottom w:val="0"/>
          <w:divBdr>
            <w:top w:val="none" w:sz="0" w:space="0" w:color="auto"/>
            <w:left w:val="none" w:sz="0" w:space="0" w:color="auto"/>
            <w:bottom w:val="none" w:sz="0" w:space="0" w:color="auto"/>
            <w:right w:val="none" w:sz="0" w:space="0" w:color="auto"/>
          </w:divBdr>
        </w:div>
        <w:div w:id="1731532571">
          <w:marLeft w:val="0"/>
          <w:marRight w:val="0"/>
          <w:marTop w:val="0"/>
          <w:marBottom w:val="0"/>
          <w:divBdr>
            <w:top w:val="none" w:sz="0" w:space="0" w:color="auto"/>
            <w:left w:val="none" w:sz="0" w:space="0" w:color="auto"/>
            <w:bottom w:val="none" w:sz="0" w:space="0" w:color="auto"/>
            <w:right w:val="none" w:sz="0" w:space="0" w:color="auto"/>
          </w:divBdr>
        </w:div>
        <w:div w:id="2007590794">
          <w:marLeft w:val="0"/>
          <w:marRight w:val="0"/>
          <w:marTop w:val="0"/>
          <w:marBottom w:val="0"/>
          <w:divBdr>
            <w:top w:val="none" w:sz="0" w:space="0" w:color="auto"/>
            <w:left w:val="none" w:sz="0" w:space="0" w:color="auto"/>
            <w:bottom w:val="none" w:sz="0" w:space="0" w:color="auto"/>
            <w:right w:val="none" w:sz="0" w:space="0" w:color="auto"/>
          </w:divBdr>
        </w:div>
        <w:div w:id="1128356697">
          <w:marLeft w:val="0"/>
          <w:marRight w:val="0"/>
          <w:marTop w:val="0"/>
          <w:marBottom w:val="0"/>
          <w:divBdr>
            <w:top w:val="none" w:sz="0" w:space="0" w:color="auto"/>
            <w:left w:val="none" w:sz="0" w:space="0" w:color="auto"/>
            <w:bottom w:val="none" w:sz="0" w:space="0" w:color="auto"/>
            <w:right w:val="none" w:sz="0" w:space="0" w:color="auto"/>
          </w:divBdr>
        </w:div>
        <w:div w:id="172186138">
          <w:marLeft w:val="0"/>
          <w:marRight w:val="0"/>
          <w:marTop w:val="0"/>
          <w:marBottom w:val="0"/>
          <w:divBdr>
            <w:top w:val="none" w:sz="0" w:space="0" w:color="auto"/>
            <w:left w:val="none" w:sz="0" w:space="0" w:color="auto"/>
            <w:bottom w:val="none" w:sz="0" w:space="0" w:color="auto"/>
            <w:right w:val="none" w:sz="0" w:space="0" w:color="auto"/>
          </w:divBdr>
        </w:div>
        <w:div w:id="833570879">
          <w:marLeft w:val="0"/>
          <w:marRight w:val="0"/>
          <w:marTop w:val="0"/>
          <w:marBottom w:val="0"/>
          <w:divBdr>
            <w:top w:val="none" w:sz="0" w:space="0" w:color="auto"/>
            <w:left w:val="none" w:sz="0" w:space="0" w:color="auto"/>
            <w:bottom w:val="none" w:sz="0" w:space="0" w:color="auto"/>
            <w:right w:val="none" w:sz="0" w:space="0" w:color="auto"/>
          </w:divBdr>
        </w:div>
        <w:div w:id="795636079">
          <w:marLeft w:val="0"/>
          <w:marRight w:val="0"/>
          <w:marTop w:val="0"/>
          <w:marBottom w:val="0"/>
          <w:divBdr>
            <w:top w:val="none" w:sz="0" w:space="0" w:color="auto"/>
            <w:left w:val="none" w:sz="0" w:space="0" w:color="auto"/>
            <w:bottom w:val="none" w:sz="0" w:space="0" w:color="auto"/>
            <w:right w:val="none" w:sz="0" w:space="0" w:color="auto"/>
          </w:divBdr>
        </w:div>
        <w:div w:id="170270337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97159938">
      <w:bodyDiv w:val="1"/>
      <w:marLeft w:val="0"/>
      <w:marRight w:val="0"/>
      <w:marTop w:val="0"/>
      <w:marBottom w:val="0"/>
      <w:divBdr>
        <w:top w:val="none" w:sz="0" w:space="0" w:color="auto"/>
        <w:left w:val="none" w:sz="0" w:space="0" w:color="auto"/>
        <w:bottom w:val="none" w:sz="0" w:space="0" w:color="auto"/>
        <w:right w:val="none" w:sz="0" w:space="0" w:color="auto"/>
      </w:divBdr>
      <w:divsChild>
        <w:div w:id="1912080418">
          <w:marLeft w:val="0"/>
          <w:marRight w:val="0"/>
          <w:marTop w:val="0"/>
          <w:marBottom w:val="0"/>
          <w:divBdr>
            <w:top w:val="none" w:sz="0" w:space="0" w:color="auto"/>
            <w:left w:val="none" w:sz="0" w:space="0" w:color="auto"/>
            <w:bottom w:val="none" w:sz="0" w:space="0" w:color="auto"/>
            <w:right w:val="none" w:sz="0" w:space="0" w:color="auto"/>
          </w:divBdr>
        </w:div>
        <w:div w:id="187372740">
          <w:marLeft w:val="0"/>
          <w:marRight w:val="0"/>
          <w:marTop w:val="0"/>
          <w:marBottom w:val="0"/>
          <w:divBdr>
            <w:top w:val="none" w:sz="0" w:space="0" w:color="auto"/>
            <w:left w:val="none" w:sz="0" w:space="0" w:color="auto"/>
            <w:bottom w:val="none" w:sz="0" w:space="0" w:color="auto"/>
            <w:right w:val="none" w:sz="0" w:space="0" w:color="auto"/>
          </w:divBdr>
        </w:div>
        <w:div w:id="684213605">
          <w:marLeft w:val="0"/>
          <w:marRight w:val="0"/>
          <w:marTop w:val="0"/>
          <w:marBottom w:val="0"/>
          <w:divBdr>
            <w:top w:val="none" w:sz="0" w:space="0" w:color="auto"/>
            <w:left w:val="none" w:sz="0" w:space="0" w:color="auto"/>
            <w:bottom w:val="none" w:sz="0" w:space="0" w:color="auto"/>
            <w:right w:val="none" w:sz="0" w:space="0" w:color="auto"/>
          </w:divBdr>
        </w:div>
        <w:div w:id="1503475559">
          <w:marLeft w:val="0"/>
          <w:marRight w:val="0"/>
          <w:marTop w:val="0"/>
          <w:marBottom w:val="0"/>
          <w:divBdr>
            <w:top w:val="none" w:sz="0" w:space="0" w:color="auto"/>
            <w:left w:val="none" w:sz="0" w:space="0" w:color="auto"/>
            <w:bottom w:val="none" w:sz="0" w:space="0" w:color="auto"/>
            <w:right w:val="none" w:sz="0" w:space="0" w:color="auto"/>
          </w:divBdr>
        </w:div>
        <w:div w:id="2093892563">
          <w:marLeft w:val="0"/>
          <w:marRight w:val="0"/>
          <w:marTop w:val="0"/>
          <w:marBottom w:val="0"/>
          <w:divBdr>
            <w:top w:val="none" w:sz="0" w:space="0" w:color="auto"/>
            <w:left w:val="none" w:sz="0" w:space="0" w:color="auto"/>
            <w:bottom w:val="none" w:sz="0" w:space="0" w:color="auto"/>
            <w:right w:val="none" w:sz="0" w:space="0" w:color="auto"/>
          </w:divBdr>
        </w:div>
        <w:div w:id="495072156">
          <w:marLeft w:val="0"/>
          <w:marRight w:val="0"/>
          <w:marTop w:val="0"/>
          <w:marBottom w:val="0"/>
          <w:divBdr>
            <w:top w:val="none" w:sz="0" w:space="0" w:color="auto"/>
            <w:left w:val="none" w:sz="0" w:space="0" w:color="auto"/>
            <w:bottom w:val="none" w:sz="0" w:space="0" w:color="auto"/>
            <w:right w:val="none" w:sz="0" w:space="0" w:color="auto"/>
          </w:divBdr>
        </w:div>
        <w:div w:id="2119372731">
          <w:marLeft w:val="0"/>
          <w:marRight w:val="0"/>
          <w:marTop w:val="0"/>
          <w:marBottom w:val="0"/>
          <w:divBdr>
            <w:top w:val="none" w:sz="0" w:space="0" w:color="auto"/>
            <w:left w:val="none" w:sz="0" w:space="0" w:color="auto"/>
            <w:bottom w:val="none" w:sz="0" w:space="0" w:color="auto"/>
            <w:right w:val="none" w:sz="0" w:space="0" w:color="auto"/>
          </w:divBdr>
        </w:div>
        <w:div w:id="348414599">
          <w:marLeft w:val="0"/>
          <w:marRight w:val="0"/>
          <w:marTop w:val="0"/>
          <w:marBottom w:val="0"/>
          <w:divBdr>
            <w:top w:val="none" w:sz="0" w:space="0" w:color="auto"/>
            <w:left w:val="none" w:sz="0" w:space="0" w:color="auto"/>
            <w:bottom w:val="none" w:sz="0" w:space="0" w:color="auto"/>
            <w:right w:val="none" w:sz="0" w:space="0" w:color="auto"/>
          </w:divBdr>
        </w:div>
        <w:div w:id="2061902912">
          <w:marLeft w:val="0"/>
          <w:marRight w:val="0"/>
          <w:marTop w:val="0"/>
          <w:marBottom w:val="0"/>
          <w:divBdr>
            <w:top w:val="none" w:sz="0" w:space="0" w:color="auto"/>
            <w:left w:val="none" w:sz="0" w:space="0" w:color="auto"/>
            <w:bottom w:val="none" w:sz="0" w:space="0" w:color="auto"/>
            <w:right w:val="none" w:sz="0" w:space="0" w:color="auto"/>
          </w:divBdr>
        </w:div>
        <w:div w:id="1112747142">
          <w:marLeft w:val="0"/>
          <w:marRight w:val="0"/>
          <w:marTop w:val="0"/>
          <w:marBottom w:val="0"/>
          <w:divBdr>
            <w:top w:val="none" w:sz="0" w:space="0" w:color="auto"/>
            <w:left w:val="none" w:sz="0" w:space="0" w:color="auto"/>
            <w:bottom w:val="none" w:sz="0" w:space="0" w:color="auto"/>
            <w:right w:val="none" w:sz="0" w:space="0" w:color="auto"/>
          </w:divBdr>
        </w:div>
        <w:div w:id="673841823">
          <w:marLeft w:val="0"/>
          <w:marRight w:val="0"/>
          <w:marTop w:val="0"/>
          <w:marBottom w:val="0"/>
          <w:divBdr>
            <w:top w:val="none" w:sz="0" w:space="0" w:color="auto"/>
            <w:left w:val="none" w:sz="0" w:space="0" w:color="auto"/>
            <w:bottom w:val="none" w:sz="0" w:space="0" w:color="auto"/>
            <w:right w:val="none" w:sz="0" w:space="0" w:color="auto"/>
          </w:divBdr>
        </w:div>
        <w:div w:id="223109105">
          <w:marLeft w:val="0"/>
          <w:marRight w:val="0"/>
          <w:marTop w:val="0"/>
          <w:marBottom w:val="0"/>
          <w:divBdr>
            <w:top w:val="none" w:sz="0" w:space="0" w:color="auto"/>
            <w:left w:val="none" w:sz="0" w:space="0" w:color="auto"/>
            <w:bottom w:val="none" w:sz="0" w:space="0" w:color="auto"/>
            <w:right w:val="none" w:sz="0" w:space="0" w:color="auto"/>
          </w:divBdr>
        </w:div>
        <w:div w:id="1136067802">
          <w:marLeft w:val="0"/>
          <w:marRight w:val="0"/>
          <w:marTop w:val="0"/>
          <w:marBottom w:val="0"/>
          <w:divBdr>
            <w:top w:val="none" w:sz="0" w:space="0" w:color="auto"/>
            <w:left w:val="none" w:sz="0" w:space="0" w:color="auto"/>
            <w:bottom w:val="none" w:sz="0" w:space="0" w:color="auto"/>
            <w:right w:val="none" w:sz="0" w:space="0" w:color="auto"/>
          </w:divBdr>
        </w:div>
        <w:div w:id="663168304">
          <w:marLeft w:val="0"/>
          <w:marRight w:val="0"/>
          <w:marTop w:val="0"/>
          <w:marBottom w:val="0"/>
          <w:divBdr>
            <w:top w:val="none" w:sz="0" w:space="0" w:color="auto"/>
            <w:left w:val="none" w:sz="0" w:space="0" w:color="auto"/>
            <w:bottom w:val="none" w:sz="0" w:space="0" w:color="auto"/>
            <w:right w:val="none" w:sz="0" w:space="0" w:color="auto"/>
          </w:divBdr>
        </w:div>
        <w:div w:id="1085371744">
          <w:marLeft w:val="0"/>
          <w:marRight w:val="0"/>
          <w:marTop w:val="0"/>
          <w:marBottom w:val="0"/>
          <w:divBdr>
            <w:top w:val="none" w:sz="0" w:space="0" w:color="auto"/>
            <w:left w:val="none" w:sz="0" w:space="0" w:color="auto"/>
            <w:bottom w:val="none" w:sz="0" w:space="0" w:color="auto"/>
            <w:right w:val="none" w:sz="0" w:space="0" w:color="auto"/>
          </w:divBdr>
        </w:div>
        <w:div w:id="156268471">
          <w:marLeft w:val="0"/>
          <w:marRight w:val="0"/>
          <w:marTop w:val="0"/>
          <w:marBottom w:val="0"/>
          <w:divBdr>
            <w:top w:val="none" w:sz="0" w:space="0" w:color="auto"/>
            <w:left w:val="none" w:sz="0" w:space="0" w:color="auto"/>
            <w:bottom w:val="none" w:sz="0" w:space="0" w:color="auto"/>
            <w:right w:val="none" w:sz="0" w:space="0" w:color="auto"/>
          </w:divBdr>
        </w:div>
        <w:div w:id="1515221258">
          <w:marLeft w:val="0"/>
          <w:marRight w:val="0"/>
          <w:marTop w:val="0"/>
          <w:marBottom w:val="0"/>
          <w:divBdr>
            <w:top w:val="none" w:sz="0" w:space="0" w:color="auto"/>
            <w:left w:val="none" w:sz="0" w:space="0" w:color="auto"/>
            <w:bottom w:val="none" w:sz="0" w:space="0" w:color="auto"/>
            <w:right w:val="none" w:sz="0" w:space="0" w:color="auto"/>
          </w:divBdr>
        </w:div>
        <w:div w:id="747922789">
          <w:marLeft w:val="0"/>
          <w:marRight w:val="0"/>
          <w:marTop w:val="0"/>
          <w:marBottom w:val="0"/>
          <w:divBdr>
            <w:top w:val="none" w:sz="0" w:space="0" w:color="auto"/>
            <w:left w:val="none" w:sz="0" w:space="0" w:color="auto"/>
            <w:bottom w:val="none" w:sz="0" w:space="0" w:color="auto"/>
            <w:right w:val="none" w:sz="0" w:space="0" w:color="auto"/>
          </w:divBdr>
        </w:div>
        <w:div w:id="1922637389">
          <w:marLeft w:val="0"/>
          <w:marRight w:val="0"/>
          <w:marTop w:val="0"/>
          <w:marBottom w:val="0"/>
          <w:divBdr>
            <w:top w:val="none" w:sz="0" w:space="0" w:color="auto"/>
            <w:left w:val="none" w:sz="0" w:space="0" w:color="auto"/>
            <w:bottom w:val="none" w:sz="0" w:space="0" w:color="auto"/>
            <w:right w:val="none" w:sz="0" w:space="0" w:color="auto"/>
          </w:divBdr>
        </w:div>
        <w:div w:id="323822239">
          <w:marLeft w:val="0"/>
          <w:marRight w:val="0"/>
          <w:marTop w:val="0"/>
          <w:marBottom w:val="0"/>
          <w:divBdr>
            <w:top w:val="none" w:sz="0" w:space="0" w:color="auto"/>
            <w:left w:val="none" w:sz="0" w:space="0" w:color="auto"/>
            <w:bottom w:val="none" w:sz="0" w:space="0" w:color="auto"/>
            <w:right w:val="none" w:sz="0" w:space="0" w:color="auto"/>
          </w:divBdr>
        </w:div>
      </w:divsChild>
    </w:div>
    <w:div w:id="1372534001">
      <w:bodyDiv w:val="1"/>
      <w:marLeft w:val="0"/>
      <w:marRight w:val="0"/>
      <w:marTop w:val="0"/>
      <w:marBottom w:val="0"/>
      <w:divBdr>
        <w:top w:val="none" w:sz="0" w:space="0" w:color="auto"/>
        <w:left w:val="none" w:sz="0" w:space="0" w:color="auto"/>
        <w:bottom w:val="none" w:sz="0" w:space="0" w:color="auto"/>
        <w:right w:val="none" w:sz="0" w:space="0" w:color="auto"/>
      </w:divBdr>
      <w:divsChild>
        <w:div w:id="325598765">
          <w:marLeft w:val="0"/>
          <w:marRight w:val="0"/>
          <w:marTop w:val="0"/>
          <w:marBottom w:val="0"/>
          <w:divBdr>
            <w:top w:val="none" w:sz="0" w:space="0" w:color="auto"/>
            <w:left w:val="none" w:sz="0" w:space="0" w:color="auto"/>
            <w:bottom w:val="none" w:sz="0" w:space="0" w:color="auto"/>
            <w:right w:val="none" w:sz="0" w:space="0" w:color="auto"/>
          </w:divBdr>
        </w:div>
        <w:div w:id="1910842820">
          <w:marLeft w:val="0"/>
          <w:marRight w:val="0"/>
          <w:marTop w:val="0"/>
          <w:marBottom w:val="0"/>
          <w:divBdr>
            <w:top w:val="none" w:sz="0" w:space="0" w:color="auto"/>
            <w:left w:val="none" w:sz="0" w:space="0" w:color="auto"/>
            <w:bottom w:val="none" w:sz="0" w:space="0" w:color="auto"/>
            <w:right w:val="none" w:sz="0" w:space="0" w:color="auto"/>
          </w:divBdr>
        </w:div>
        <w:div w:id="1411272258">
          <w:marLeft w:val="0"/>
          <w:marRight w:val="0"/>
          <w:marTop w:val="0"/>
          <w:marBottom w:val="0"/>
          <w:divBdr>
            <w:top w:val="none" w:sz="0" w:space="0" w:color="auto"/>
            <w:left w:val="none" w:sz="0" w:space="0" w:color="auto"/>
            <w:bottom w:val="none" w:sz="0" w:space="0" w:color="auto"/>
            <w:right w:val="none" w:sz="0" w:space="0" w:color="auto"/>
          </w:divBdr>
        </w:div>
        <w:div w:id="1754468308">
          <w:marLeft w:val="0"/>
          <w:marRight w:val="0"/>
          <w:marTop w:val="0"/>
          <w:marBottom w:val="0"/>
          <w:divBdr>
            <w:top w:val="none" w:sz="0" w:space="0" w:color="auto"/>
            <w:left w:val="none" w:sz="0" w:space="0" w:color="auto"/>
            <w:bottom w:val="none" w:sz="0" w:space="0" w:color="auto"/>
            <w:right w:val="none" w:sz="0" w:space="0" w:color="auto"/>
          </w:divBdr>
        </w:div>
        <w:div w:id="1265381369">
          <w:marLeft w:val="0"/>
          <w:marRight w:val="0"/>
          <w:marTop w:val="0"/>
          <w:marBottom w:val="0"/>
          <w:divBdr>
            <w:top w:val="none" w:sz="0" w:space="0" w:color="auto"/>
            <w:left w:val="none" w:sz="0" w:space="0" w:color="auto"/>
            <w:bottom w:val="none" w:sz="0" w:space="0" w:color="auto"/>
            <w:right w:val="none" w:sz="0" w:space="0" w:color="auto"/>
          </w:divBdr>
        </w:div>
        <w:div w:id="68382917">
          <w:marLeft w:val="0"/>
          <w:marRight w:val="0"/>
          <w:marTop w:val="0"/>
          <w:marBottom w:val="0"/>
          <w:divBdr>
            <w:top w:val="none" w:sz="0" w:space="0" w:color="auto"/>
            <w:left w:val="none" w:sz="0" w:space="0" w:color="auto"/>
            <w:bottom w:val="none" w:sz="0" w:space="0" w:color="auto"/>
            <w:right w:val="none" w:sz="0" w:space="0" w:color="auto"/>
          </w:divBdr>
        </w:div>
        <w:div w:id="1302882648">
          <w:marLeft w:val="0"/>
          <w:marRight w:val="0"/>
          <w:marTop w:val="0"/>
          <w:marBottom w:val="0"/>
          <w:divBdr>
            <w:top w:val="none" w:sz="0" w:space="0" w:color="auto"/>
            <w:left w:val="none" w:sz="0" w:space="0" w:color="auto"/>
            <w:bottom w:val="none" w:sz="0" w:space="0" w:color="auto"/>
            <w:right w:val="none" w:sz="0" w:space="0" w:color="auto"/>
          </w:divBdr>
        </w:div>
        <w:div w:id="1947687794">
          <w:marLeft w:val="0"/>
          <w:marRight w:val="0"/>
          <w:marTop w:val="0"/>
          <w:marBottom w:val="0"/>
          <w:divBdr>
            <w:top w:val="none" w:sz="0" w:space="0" w:color="auto"/>
            <w:left w:val="none" w:sz="0" w:space="0" w:color="auto"/>
            <w:bottom w:val="none" w:sz="0" w:space="0" w:color="auto"/>
            <w:right w:val="none" w:sz="0" w:space="0" w:color="auto"/>
          </w:divBdr>
        </w:div>
        <w:div w:id="1295986284">
          <w:marLeft w:val="0"/>
          <w:marRight w:val="0"/>
          <w:marTop w:val="0"/>
          <w:marBottom w:val="0"/>
          <w:divBdr>
            <w:top w:val="none" w:sz="0" w:space="0" w:color="auto"/>
            <w:left w:val="none" w:sz="0" w:space="0" w:color="auto"/>
            <w:bottom w:val="none" w:sz="0" w:space="0" w:color="auto"/>
            <w:right w:val="none" w:sz="0" w:space="0" w:color="auto"/>
          </w:divBdr>
        </w:div>
        <w:div w:id="123815487">
          <w:marLeft w:val="0"/>
          <w:marRight w:val="0"/>
          <w:marTop w:val="0"/>
          <w:marBottom w:val="0"/>
          <w:divBdr>
            <w:top w:val="none" w:sz="0" w:space="0" w:color="auto"/>
            <w:left w:val="none" w:sz="0" w:space="0" w:color="auto"/>
            <w:bottom w:val="none" w:sz="0" w:space="0" w:color="auto"/>
            <w:right w:val="none" w:sz="0" w:space="0" w:color="auto"/>
          </w:divBdr>
        </w:div>
        <w:div w:id="1834954506">
          <w:marLeft w:val="0"/>
          <w:marRight w:val="0"/>
          <w:marTop w:val="0"/>
          <w:marBottom w:val="0"/>
          <w:divBdr>
            <w:top w:val="none" w:sz="0" w:space="0" w:color="auto"/>
            <w:left w:val="none" w:sz="0" w:space="0" w:color="auto"/>
            <w:bottom w:val="none" w:sz="0" w:space="0" w:color="auto"/>
            <w:right w:val="none" w:sz="0" w:space="0" w:color="auto"/>
          </w:divBdr>
        </w:div>
        <w:div w:id="495459896">
          <w:marLeft w:val="0"/>
          <w:marRight w:val="0"/>
          <w:marTop w:val="0"/>
          <w:marBottom w:val="0"/>
          <w:divBdr>
            <w:top w:val="none" w:sz="0" w:space="0" w:color="auto"/>
            <w:left w:val="none" w:sz="0" w:space="0" w:color="auto"/>
            <w:bottom w:val="none" w:sz="0" w:space="0" w:color="auto"/>
            <w:right w:val="none" w:sz="0" w:space="0" w:color="auto"/>
          </w:divBdr>
        </w:div>
      </w:divsChild>
    </w:div>
    <w:div w:id="1790078915">
      <w:bodyDiv w:val="1"/>
      <w:marLeft w:val="0"/>
      <w:marRight w:val="0"/>
      <w:marTop w:val="0"/>
      <w:marBottom w:val="0"/>
      <w:divBdr>
        <w:top w:val="none" w:sz="0" w:space="0" w:color="auto"/>
        <w:left w:val="none" w:sz="0" w:space="0" w:color="auto"/>
        <w:bottom w:val="none" w:sz="0" w:space="0" w:color="auto"/>
        <w:right w:val="none" w:sz="0" w:space="0" w:color="auto"/>
      </w:divBdr>
      <w:divsChild>
        <w:div w:id="1529875226">
          <w:marLeft w:val="0"/>
          <w:marRight w:val="0"/>
          <w:marTop w:val="0"/>
          <w:marBottom w:val="0"/>
          <w:divBdr>
            <w:top w:val="none" w:sz="0" w:space="0" w:color="auto"/>
            <w:left w:val="none" w:sz="0" w:space="0" w:color="auto"/>
            <w:bottom w:val="none" w:sz="0" w:space="0" w:color="auto"/>
            <w:right w:val="none" w:sz="0" w:space="0" w:color="auto"/>
          </w:divBdr>
        </w:div>
        <w:div w:id="1594164695">
          <w:marLeft w:val="0"/>
          <w:marRight w:val="0"/>
          <w:marTop w:val="0"/>
          <w:marBottom w:val="0"/>
          <w:divBdr>
            <w:top w:val="none" w:sz="0" w:space="0" w:color="auto"/>
            <w:left w:val="none" w:sz="0" w:space="0" w:color="auto"/>
            <w:bottom w:val="none" w:sz="0" w:space="0" w:color="auto"/>
            <w:right w:val="none" w:sz="0" w:space="0" w:color="auto"/>
          </w:divBdr>
        </w:div>
        <w:div w:id="599870810">
          <w:marLeft w:val="0"/>
          <w:marRight w:val="0"/>
          <w:marTop w:val="0"/>
          <w:marBottom w:val="0"/>
          <w:divBdr>
            <w:top w:val="none" w:sz="0" w:space="0" w:color="auto"/>
            <w:left w:val="none" w:sz="0" w:space="0" w:color="auto"/>
            <w:bottom w:val="none" w:sz="0" w:space="0" w:color="auto"/>
            <w:right w:val="none" w:sz="0" w:space="0" w:color="auto"/>
          </w:divBdr>
        </w:div>
        <w:div w:id="92475511">
          <w:marLeft w:val="0"/>
          <w:marRight w:val="0"/>
          <w:marTop w:val="0"/>
          <w:marBottom w:val="0"/>
          <w:divBdr>
            <w:top w:val="none" w:sz="0" w:space="0" w:color="auto"/>
            <w:left w:val="none" w:sz="0" w:space="0" w:color="auto"/>
            <w:bottom w:val="none" w:sz="0" w:space="0" w:color="auto"/>
            <w:right w:val="none" w:sz="0" w:space="0" w:color="auto"/>
          </w:divBdr>
        </w:div>
        <w:div w:id="562564031">
          <w:marLeft w:val="0"/>
          <w:marRight w:val="0"/>
          <w:marTop w:val="0"/>
          <w:marBottom w:val="0"/>
          <w:divBdr>
            <w:top w:val="none" w:sz="0" w:space="0" w:color="auto"/>
            <w:left w:val="none" w:sz="0" w:space="0" w:color="auto"/>
            <w:bottom w:val="none" w:sz="0" w:space="0" w:color="auto"/>
            <w:right w:val="none" w:sz="0" w:space="0" w:color="auto"/>
          </w:divBdr>
        </w:div>
        <w:div w:id="529341868">
          <w:marLeft w:val="0"/>
          <w:marRight w:val="0"/>
          <w:marTop w:val="0"/>
          <w:marBottom w:val="0"/>
          <w:divBdr>
            <w:top w:val="none" w:sz="0" w:space="0" w:color="auto"/>
            <w:left w:val="none" w:sz="0" w:space="0" w:color="auto"/>
            <w:bottom w:val="none" w:sz="0" w:space="0" w:color="auto"/>
            <w:right w:val="none" w:sz="0" w:space="0" w:color="auto"/>
          </w:divBdr>
        </w:div>
        <w:div w:id="1572501533">
          <w:marLeft w:val="0"/>
          <w:marRight w:val="0"/>
          <w:marTop w:val="0"/>
          <w:marBottom w:val="0"/>
          <w:divBdr>
            <w:top w:val="none" w:sz="0" w:space="0" w:color="auto"/>
            <w:left w:val="none" w:sz="0" w:space="0" w:color="auto"/>
            <w:bottom w:val="none" w:sz="0" w:space="0" w:color="auto"/>
            <w:right w:val="none" w:sz="0" w:space="0" w:color="auto"/>
          </w:divBdr>
        </w:div>
        <w:div w:id="702635065">
          <w:marLeft w:val="0"/>
          <w:marRight w:val="0"/>
          <w:marTop w:val="0"/>
          <w:marBottom w:val="0"/>
          <w:divBdr>
            <w:top w:val="none" w:sz="0" w:space="0" w:color="auto"/>
            <w:left w:val="none" w:sz="0" w:space="0" w:color="auto"/>
            <w:bottom w:val="none" w:sz="0" w:space="0" w:color="auto"/>
            <w:right w:val="none" w:sz="0" w:space="0" w:color="auto"/>
          </w:divBdr>
        </w:div>
        <w:div w:id="703553757">
          <w:marLeft w:val="0"/>
          <w:marRight w:val="0"/>
          <w:marTop w:val="0"/>
          <w:marBottom w:val="0"/>
          <w:divBdr>
            <w:top w:val="none" w:sz="0" w:space="0" w:color="auto"/>
            <w:left w:val="none" w:sz="0" w:space="0" w:color="auto"/>
            <w:bottom w:val="none" w:sz="0" w:space="0" w:color="auto"/>
            <w:right w:val="none" w:sz="0" w:space="0" w:color="auto"/>
          </w:divBdr>
        </w:div>
        <w:div w:id="800539904">
          <w:marLeft w:val="0"/>
          <w:marRight w:val="0"/>
          <w:marTop w:val="0"/>
          <w:marBottom w:val="0"/>
          <w:divBdr>
            <w:top w:val="none" w:sz="0" w:space="0" w:color="auto"/>
            <w:left w:val="none" w:sz="0" w:space="0" w:color="auto"/>
            <w:bottom w:val="none" w:sz="0" w:space="0" w:color="auto"/>
            <w:right w:val="none" w:sz="0" w:space="0" w:color="auto"/>
          </w:divBdr>
        </w:div>
        <w:div w:id="803354882">
          <w:marLeft w:val="0"/>
          <w:marRight w:val="0"/>
          <w:marTop w:val="0"/>
          <w:marBottom w:val="0"/>
          <w:divBdr>
            <w:top w:val="none" w:sz="0" w:space="0" w:color="auto"/>
            <w:left w:val="none" w:sz="0" w:space="0" w:color="auto"/>
            <w:bottom w:val="none" w:sz="0" w:space="0" w:color="auto"/>
            <w:right w:val="none" w:sz="0" w:space="0" w:color="auto"/>
          </w:divBdr>
        </w:div>
        <w:div w:id="333729722">
          <w:marLeft w:val="0"/>
          <w:marRight w:val="0"/>
          <w:marTop w:val="0"/>
          <w:marBottom w:val="0"/>
          <w:divBdr>
            <w:top w:val="none" w:sz="0" w:space="0" w:color="auto"/>
            <w:left w:val="none" w:sz="0" w:space="0" w:color="auto"/>
            <w:bottom w:val="none" w:sz="0" w:space="0" w:color="auto"/>
            <w:right w:val="none" w:sz="0" w:space="0" w:color="auto"/>
          </w:divBdr>
        </w:div>
        <w:div w:id="642733642">
          <w:marLeft w:val="0"/>
          <w:marRight w:val="0"/>
          <w:marTop w:val="0"/>
          <w:marBottom w:val="0"/>
          <w:divBdr>
            <w:top w:val="none" w:sz="0" w:space="0" w:color="auto"/>
            <w:left w:val="none" w:sz="0" w:space="0" w:color="auto"/>
            <w:bottom w:val="none" w:sz="0" w:space="0" w:color="auto"/>
            <w:right w:val="none" w:sz="0" w:space="0" w:color="auto"/>
          </w:divBdr>
        </w:div>
        <w:div w:id="76024588">
          <w:marLeft w:val="0"/>
          <w:marRight w:val="0"/>
          <w:marTop w:val="0"/>
          <w:marBottom w:val="0"/>
          <w:divBdr>
            <w:top w:val="none" w:sz="0" w:space="0" w:color="auto"/>
            <w:left w:val="none" w:sz="0" w:space="0" w:color="auto"/>
            <w:bottom w:val="none" w:sz="0" w:space="0" w:color="auto"/>
            <w:right w:val="none" w:sz="0" w:space="0" w:color="auto"/>
          </w:divBdr>
        </w:div>
        <w:div w:id="1633294208">
          <w:marLeft w:val="0"/>
          <w:marRight w:val="0"/>
          <w:marTop w:val="0"/>
          <w:marBottom w:val="0"/>
          <w:divBdr>
            <w:top w:val="none" w:sz="0" w:space="0" w:color="auto"/>
            <w:left w:val="none" w:sz="0" w:space="0" w:color="auto"/>
            <w:bottom w:val="none" w:sz="0" w:space="0" w:color="auto"/>
            <w:right w:val="none" w:sz="0" w:space="0" w:color="auto"/>
          </w:divBdr>
        </w:div>
        <w:div w:id="708729424">
          <w:marLeft w:val="0"/>
          <w:marRight w:val="0"/>
          <w:marTop w:val="0"/>
          <w:marBottom w:val="0"/>
          <w:divBdr>
            <w:top w:val="none" w:sz="0" w:space="0" w:color="auto"/>
            <w:left w:val="none" w:sz="0" w:space="0" w:color="auto"/>
            <w:bottom w:val="none" w:sz="0" w:space="0" w:color="auto"/>
            <w:right w:val="none" w:sz="0" w:space="0" w:color="auto"/>
          </w:divBdr>
        </w:div>
        <w:div w:id="1680892697">
          <w:marLeft w:val="0"/>
          <w:marRight w:val="0"/>
          <w:marTop w:val="0"/>
          <w:marBottom w:val="0"/>
          <w:divBdr>
            <w:top w:val="none" w:sz="0" w:space="0" w:color="auto"/>
            <w:left w:val="none" w:sz="0" w:space="0" w:color="auto"/>
            <w:bottom w:val="none" w:sz="0" w:space="0" w:color="auto"/>
            <w:right w:val="none" w:sz="0" w:space="0" w:color="auto"/>
          </w:divBdr>
        </w:div>
        <w:div w:id="1665084959">
          <w:marLeft w:val="0"/>
          <w:marRight w:val="0"/>
          <w:marTop w:val="0"/>
          <w:marBottom w:val="0"/>
          <w:divBdr>
            <w:top w:val="none" w:sz="0" w:space="0" w:color="auto"/>
            <w:left w:val="none" w:sz="0" w:space="0" w:color="auto"/>
            <w:bottom w:val="none" w:sz="0" w:space="0" w:color="auto"/>
            <w:right w:val="none" w:sz="0" w:space="0" w:color="auto"/>
          </w:divBdr>
        </w:div>
        <w:div w:id="1891383788">
          <w:marLeft w:val="0"/>
          <w:marRight w:val="0"/>
          <w:marTop w:val="0"/>
          <w:marBottom w:val="0"/>
          <w:divBdr>
            <w:top w:val="none" w:sz="0" w:space="0" w:color="auto"/>
            <w:left w:val="none" w:sz="0" w:space="0" w:color="auto"/>
            <w:bottom w:val="none" w:sz="0" w:space="0" w:color="auto"/>
            <w:right w:val="none" w:sz="0" w:space="0" w:color="auto"/>
          </w:divBdr>
        </w:div>
        <w:div w:id="5840697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75</Pages>
  <Words>13156</Words>
  <Characters>82886</Characters>
  <Application>Microsoft Office Word</Application>
  <DocSecurity>0</DocSecurity>
  <Lines>690</Lines>
  <Paragraphs>191</Paragraphs>
  <ScaleCrop>false</ScaleCrop>
  <HeadingPairs>
    <vt:vector size="4" baseType="variant">
      <vt:variant>
        <vt:lpstr>Titel</vt:lpstr>
      </vt:variant>
      <vt:variant>
        <vt:i4>1</vt:i4>
      </vt:variant>
      <vt:variant>
        <vt:lpstr>Überschriften</vt:lpstr>
      </vt:variant>
      <vt:variant>
        <vt:i4>65</vt:i4>
      </vt:variant>
    </vt:vector>
  </HeadingPairs>
  <TitlesOfParts>
    <vt:vector size="66" baseType="lpstr">
      <vt:lpstr/>
      <vt:lpstr>Burkard Waldis - Lieder</vt:lpstr>
      <vt:lpstr>Vorwort</vt:lpstr>
      <vt:lpstr>    De Lauesangk </vt:lpstr>
      <vt:lpstr>    De Lauesangk </vt:lpstr>
      <vt:lpstr>    Gott lob, dass wir die Gottes Kraft </vt:lpstr>
      <vt:lpstr>    Hertzog Heinrichs von Braunschweigs klage Liedt </vt:lpstr>
      <vt:lpstr>    Psalm 11 </vt:lpstr>
      <vt:lpstr>    Psalm 12 </vt:lpstr>
      <vt:lpstr>    Psalm 13 </vt:lpstr>
      <vt:lpstr>    Psalm 15 </vt:lpstr>
      <vt:lpstr>    Psalm 16 </vt:lpstr>
      <vt:lpstr>    Psalm 25 </vt:lpstr>
      <vt:lpstr>    Psalm 32 </vt:lpstr>
      <vt:lpstr>    Psalm 34 </vt:lpstr>
      <vt:lpstr>    Psalm 39 </vt:lpstr>
      <vt:lpstr>    Psalm 48 </vt:lpstr>
      <vt:lpstr>    Psalm 49 </vt:lpstr>
      <vt:lpstr>    Psalm 61 </vt:lpstr>
      <vt:lpstr>    Psalm 64 </vt:lpstr>
      <vt:lpstr>    Psalm 65 </vt:lpstr>
      <vt:lpstr>    Psalm 72 </vt:lpstr>
      <vt:lpstr>    Psalm 75 </vt:lpstr>
      <vt:lpstr>    Psalm 82 </vt:lpstr>
      <vt:lpstr>    Psalm 84</vt:lpstr>
      <vt:lpstr>        Psal. LXXXIIII. Quam dilecta. </vt:lpstr>
      <vt:lpstr>    Psalm 85 </vt:lpstr>
      <vt:lpstr>    Psalm 86 </vt:lpstr>
      <vt:lpstr>    Psalm 91 </vt:lpstr>
      <vt:lpstr>    Psalm 93 </vt:lpstr>
      <vt:lpstr>    Psalm 98 </vt:lpstr>
      <vt:lpstr>    Psalm 103</vt:lpstr>
      <vt:lpstr>        Psal. CIII. Benedic anima mea. </vt:lpstr>
      <vt:lpstr>    Psalm 110 </vt:lpstr>
      <vt:lpstr>    Psalm 116</vt:lpstr>
      <vt:lpstr>        Psal. CXVI. Dilexi quoniam exau. </vt:lpstr>
      <vt:lpstr>    Psalm 117 </vt:lpstr>
      <vt:lpstr>    Psalm 120 </vt:lpstr>
      <vt:lpstr>    Psalm 125 </vt:lpstr>
      <vt:lpstr>    Psalm 126 </vt:lpstr>
      <vt:lpstr>    Psalm 127 </vt:lpstr>
      <vt:lpstr>    Psalm 127 </vt:lpstr>
      <vt:lpstr>    De 127. psalm </vt:lpstr>
      <vt:lpstr>    Psalm 128 </vt:lpstr>
      <vt:lpstr>    Psalm 131 </vt:lpstr>
      <vt:lpstr>    Psalm 141 </vt:lpstr>
      <vt:lpstr>    Psalm 142 </vt:lpstr>
      <vt:lpstr>    Psalm 143 </vt:lpstr>
      <vt:lpstr>    Psalm 145</vt:lpstr>
      <vt:lpstr>        Psalm CXLV. Exaltabo te Deus. </vt:lpstr>
      <vt:lpstr>    Psalm 148 </vt:lpstr>
      <vt:lpstr>    Psalm 149 </vt:lpstr>
      <vt:lpstr>    Psalm 150</vt:lpstr>
      <vt:lpstr>    Psalm 23. </vt:lpstr>
      <vt:lpstr>    Psalm 133</vt:lpstr>
      <vt:lpstr>    Waldis, Burkard – Psal. CXXXIII. Ecce quam bon. </vt:lpstr>
      <vt:lpstr>    Waldis, Burcard – Psalm XIX. Coeli enarrant. </vt:lpstr>
      <vt:lpstr>    Waldis, Burkard – Psalm 21. </vt:lpstr>
      <vt:lpstr>    Waldis, Burcard – Psalm XXII. Deus deus meus. </vt:lpstr>
      <vt:lpstr>    Waldis, Burcard – Psalm L. Deus deorum dominus. </vt:lpstr>
      <vt:lpstr>    Waldis, Burcard – Psalm LXVII. Deus misereatur. </vt:lpstr>
      <vt:lpstr>    Waldis, Burcard – Psalm LXX. Deus in adiutorium. </vt:lpstr>
      <vt:lpstr>    Waldis, Burcard – Psal. CXI. Lenani oculos meos. </vt:lpstr>
      <vt:lpstr>    Waldis, Burcard – Psalm CXXI. </vt:lpstr>
      <vt:lpstr>Quellen:</vt:lpstr>
      <vt:lpstr>Endnoten</vt:lpstr>
    </vt:vector>
  </TitlesOfParts>
  <LinksUpToDate>false</LinksUpToDate>
  <CharactersWithSpaces>95851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2020-10-17T18:25:00Z</dcterms:created>
  <dcterms:modified xsi:type="dcterms:W3CDTF">2020-10-31T20:45:00Z</dcterms:modified>
  <dc:title>Lieder</dc:title>
  <dc:creator>Waldis, Burkard</dc:creator>
  <cp:keywords>Lieder</cp:keywords>
  <dc:language>de</dc:language>
</cp:coreProperties>
</file>